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95D" w:rsidRPr="00DE395D" w:rsidRDefault="00DE395D" w:rsidP="00DE395D">
      <w:pPr>
        <w:pStyle w:val="2"/>
        <w:spacing w:line="240" w:lineRule="auto"/>
        <w:contextualSpacing/>
        <w:rPr>
          <w:sz w:val="32"/>
          <w:szCs w:val="32"/>
        </w:rPr>
      </w:pPr>
      <w:r w:rsidRPr="00DE395D">
        <w:rPr>
          <w:sz w:val="32"/>
          <w:szCs w:val="32"/>
        </w:rPr>
        <w:t>Основное содержание русского языка на уровне основного общего образования</w:t>
      </w:r>
    </w:p>
    <w:p w:rsidR="00DE395D" w:rsidRPr="00DE395D" w:rsidRDefault="00DE395D" w:rsidP="00DE395D">
      <w:pPr>
        <w:pStyle w:val="4"/>
        <w:spacing w:before="0" w:line="240" w:lineRule="auto"/>
        <w:ind w:firstLine="709"/>
        <w:contextualSpacing/>
        <w:jc w:val="both"/>
        <w:rPr>
          <w:sz w:val="24"/>
          <w:szCs w:val="24"/>
        </w:rPr>
      </w:pP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Русский язык – национальный язык русского народа и государственный язык Российской Федерации, являющийся также средством межнационального общения. Изучение предмета «Русский язык» на уровне основного общего образования нацелено на личностное развитие обучающихся, так как формирует представление о единстве и многообразии языкового и культурного пространства России, о русском языке как духовной, нравственной и культурной ценности народа.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Русский язык является основой развития мышления и средством обучения в школе, поэтому его изучение неразрывно связано со всем процессом обучения на уровне основного общего образования.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Изучение русского языка направлено на развитие и совершенствование коммуникативной компетенции (включая языковой, речевой и социолингвистический ее компоненты), лингвистической (языковедческой), а также культуроведческой компетенций.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Коммуникативная компетенция – владение всеми видами речевой деятельности и основами культуры устной и письменной речи, умениями и навыками использования языка в различных сферах и ситуациях общения, соответствующих опыту, интересам, психологическим особенностям обучающихся основной школы.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Лингвистическая (языковедческая) компетенция – способность получать и использовать знания о языке как знаковой системе и общественном явлении, о его устройстве, развитии и функционировании; общие сведения о лингвистике как науке и ученых-русистах; об основных нормах русского литературного языка; способность обогащать свой словарный запас; формировать навыки анализа и оценки языковых явлений и фактов; умение пользоваться различными лингвистическими словарями.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Культуроведческая компетенция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Владение русским языком, умение общаться, добиваться успеха в процессе коммуникации являются теми характеристиками личности, которые во многом определяют достижения обучающихся практически во всех областях жизни, способствуют их социальной адаптации к изменяющимся условиям современного мира.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В процессе изучения русского языка создаются предпосылки для восприятия и понимания художественной литературы как искусства слова, закладываются основы, необходимые для изучения иностранных языков.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Владение русским языком, умение общаться, добиваться успеха в процессе коммуникации являются теми характеристиками личности, которые во многом определяют достижения обучающихся практически во всех областях жизни, способствуют их социальной адаптации к изменяющимся условиям современного мира.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В процессе изучения русского языка создаются предпосылки для восприятия и понимания художественной литературы как искусства слова, закладываются основы, необходимые для изучения иностранных языков.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Целью реализации основной образовательной программы основного общего образования по предмету «Русский язык» (далее – Программы) является усвоение содержания  предмета «Русский язык»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основного общего образования.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Главными задачами реализации Программы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DE395D">
        <w:rPr>
          <w:rFonts w:ascii="Times New Roman" w:hAnsi="Times New Roman"/>
          <w:sz w:val="24"/>
          <w:szCs w:val="24"/>
        </w:rPr>
        <w:t>являются:</w:t>
      </w:r>
    </w:p>
    <w:p w:rsidR="00DE395D" w:rsidRPr="00DE395D" w:rsidRDefault="00DE395D" w:rsidP="00DE395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</w:rPr>
      </w:pPr>
      <w:r w:rsidRPr="00DE395D">
        <w:rPr>
          <w:rFonts w:ascii="Times New Roman" w:hAnsi="Times New Roman"/>
        </w:rPr>
        <w:lastRenderedPageBreak/>
        <w:t>формирование у учащихся ценностного отношения к языку как хранителю культуры, как государственному языку Российской Федерации, как языку межнационального общения;</w:t>
      </w:r>
    </w:p>
    <w:p w:rsidR="00DE395D" w:rsidRPr="00DE395D" w:rsidRDefault="00DE395D" w:rsidP="00DE395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</w:rPr>
      </w:pPr>
      <w:r w:rsidRPr="00DE395D">
        <w:rPr>
          <w:rFonts w:ascii="Times New Roman" w:hAnsi="Times New Roman"/>
        </w:rPr>
        <w:t>усвоение знаний о русском языке как развивающейся системе, их углубление и систематизация; освоение базовых лингвистических понятий и их использование при анализе и оценке языковых фактов;</w:t>
      </w:r>
    </w:p>
    <w:p w:rsidR="00DE395D" w:rsidRPr="00DE395D" w:rsidRDefault="00DE395D" w:rsidP="00DE395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</w:rPr>
      </w:pPr>
      <w:r w:rsidRPr="00DE395D">
        <w:rPr>
          <w:rFonts w:ascii="Times New Roman" w:hAnsi="Times New Roman"/>
        </w:rPr>
        <w:t>овладение функциональной грамотностью и принципами нормативного использования языковых средств;</w:t>
      </w:r>
    </w:p>
    <w:p w:rsidR="00DE395D" w:rsidRPr="00DE395D" w:rsidRDefault="00DE395D" w:rsidP="00DE395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</w:rPr>
      </w:pPr>
      <w:r w:rsidRPr="00DE395D">
        <w:rPr>
          <w:rFonts w:ascii="Times New Roman" w:hAnsi="Times New Roman"/>
        </w:rPr>
        <w:t>овладение основными видами речевой деятельности, использование возможностей языка как средства коммуникации и средства познания.</w:t>
      </w:r>
    </w:p>
    <w:p w:rsidR="00DE395D" w:rsidRPr="00DE395D" w:rsidRDefault="00DE395D" w:rsidP="00DE395D">
      <w:pPr>
        <w:pStyle w:val="a3"/>
        <w:ind w:left="709" w:firstLine="709"/>
        <w:jc w:val="both"/>
        <w:rPr>
          <w:rFonts w:ascii="Times New Roman" w:hAnsi="Times New Roman"/>
        </w:rPr>
      </w:pPr>
      <w:r w:rsidRPr="00DE395D">
        <w:rPr>
          <w:rFonts w:ascii="Times New Roman" w:hAnsi="Times New Roman"/>
        </w:rPr>
        <w:t xml:space="preserve">В процессе изучения предмета «Русский язык» создаются условия </w:t>
      </w:r>
    </w:p>
    <w:p w:rsidR="00DE395D" w:rsidRPr="00DE395D" w:rsidRDefault="00DE395D" w:rsidP="00DE395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</w:rPr>
      </w:pPr>
      <w:r w:rsidRPr="00DE395D">
        <w:rPr>
          <w:rFonts w:ascii="Times New Roman" w:hAnsi="Times New Roman"/>
        </w:rPr>
        <w:t>для развития личности, ее духовно-нравственного и эмоционального совершенствования;</w:t>
      </w:r>
    </w:p>
    <w:p w:rsidR="00DE395D" w:rsidRPr="00DE395D" w:rsidRDefault="00DE395D" w:rsidP="00DE395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</w:rPr>
      </w:pPr>
      <w:r w:rsidRPr="00DE395D">
        <w:rPr>
          <w:rFonts w:ascii="Times New Roman" w:hAnsi="Times New Roman"/>
        </w:rPr>
        <w:t xml:space="preserve">для развития способностей, удовлетворения познавательных интересов, самореализации обучающихся, в том числе </w:t>
      </w:r>
      <w:r w:rsidRPr="00DE395D">
        <w:rPr>
          <w:rStyle w:val="Zag11"/>
          <w:rFonts w:ascii="Times New Roman" w:eastAsia="@Arial Unicode MS" w:hAnsi="Times New Roman"/>
        </w:rPr>
        <w:t>лиц, проявивших выдающиеся способности</w:t>
      </w:r>
      <w:r w:rsidRPr="00DE395D">
        <w:rPr>
          <w:rFonts w:ascii="Times New Roman" w:hAnsi="Times New Roman"/>
        </w:rPr>
        <w:t>;</w:t>
      </w:r>
    </w:p>
    <w:p w:rsidR="00DE395D" w:rsidRPr="00DE395D" w:rsidRDefault="00DE395D" w:rsidP="00DE395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</w:rPr>
      </w:pPr>
      <w:r w:rsidRPr="00DE395D">
        <w:rPr>
          <w:rFonts w:ascii="Times New Roman" w:hAnsi="Times New Roman"/>
        </w:rPr>
        <w:t>для формирования социальных ценностей обучающихся, основ их гражданской идентичности и социально-профессиональных ориентаций;</w:t>
      </w:r>
    </w:p>
    <w:p w:rsidR="00DE395D" w:rsidRPr="00DE395D" w:rsidRDefault="00DE395D" w:rsidP="00DE395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</w:rPr>
      </w:pPr>
      <w:r w:rsidRPr="00DE395D">
        <w:rPr>
          <w:rFonts w:ascii="Times New Roman" w:hAnsi="Times New Roman"/>
        </w:rPr>
        <w:t>для включения обучающихся в процессы преобразования социальной среды, формирования у них лидерских качеств, опыта социальной деятельности, реализации социальных проектов и программ;</w:t>
      </w:r>
    </w:p>
    <w:p w:rsidR="00DE395D" w:rsidRPr="00DE395D" w:rsidRDefault="00DE395D" w:rsidP="00DE395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</w:rPr>
      </w:pPr>
      <w:r w:rsidRPr="00DE395D">
        <w:rPr>
          <w:rFonts w:ascii="Times New Roman" w:hAnsi="Times New Roman"/>
        </w:rPr>
        <w:t xml:space="preserve">для знакомства обучающихся с методами научного познания; </w:t>
      </w:r>
    </w:p>
    <w:p w:rsidR="00DE395D" w:rsidRPr="00DE395D" w:rsidRDefault="00DE395D" w:rsidP="00DE395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</w:rPr>
      </w:pPr>
      <w:r w:rsidRPr="00DE395D">
        <w:rPr>
          <w:rFonts w:ascii="Times New Roman" w:hAnsi="Times New Roman"/>
        </w:rPr>
        <w:t>для формирования у обучающихся опыта самостоятельной образовательной, общественной, проектно-исследовательскй и художественной деятельности;</w:t>
      </w:r>
    </w:p>
    <w:p w:rsidR="00DE395D" w:rsidRPr="00DE395D" w:rsidRDefault="00DE395D" w:rsidP="00DE395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</w:rPr>
      </w:pPr>
      <w:r w:rsidRPr="00DE395D">
        <w:rPr>
          <w:rFonts w:ascii="Times New Roman" w:hAnsi="Times New Roman"/>
        </w:rPr>
        <w:t>для овладения обучающимися ключевыми компетенциями, составляющими основу дальнейшего успешного образования и ориентации в мире профессий.</w:t>
      </w:r>
    </w:p>
    <w:p w:rsidR="00DE395D" w:rsidRPr="00DE395D" w:rsidRDefault="00DE395D" w:rsidP="00DE395D">
      <w:pPr>
        <w:pStyle w:val="2"/>
        <w:spacing w:line="240" w:lineRule="auto"/>
        <w:contextualSpacing/>
        <w:rPr>
          <w:sz w:val="24"/>
          <w:szCs w:val="24"/>
        </w:rPr>
      </w:pPr>
      <w:bookmarkStart w:id="0" w:name="_Toc287934280"/>
      <w:bookmarkStart w:id="1" w:name="_Toc414553182"/>
      <w:r w:rsidRPr="00DE395D">
        <w:rPr>
          <w:sz w:val="24"/>
          <w:szCs w:val="24"/>
        </w:rPr>
        <w:t>Речь. Речевая деятельность</w:t>
      </w:r>
      <w:bookmarkEnd w:id="0"/>
      <w:bookmarkEnd w:id="1"/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Язык и речь. Речевое общение. Виды речи (устная и письменная). Формы речи (монолог, диалог, полилог). Основные особенности разговорной речи, функциональных стилей (научного, публицистического, официально-делового), языка художественной литературы. Основные жанры разговорной речи (рассказ, беседа, спор); научного стиля и устной научной речи (отзыв, выступление, </w:t>
      </w:r>
      <w:r w:rsidRPr="00DE395D">
        <w:rPr>
          <w:rFonts w:ascii="Times New Roman" w:hAnsi="Times New Roman"/>
          <w:i/>
          <w:sz w:val="24"/>
          <w:szCs w:val="24"/>
        </w:rPr>
        <w:t xml:space="preserve">тезисы, доклад, </w:t>
      </w:r>
      <w:r w:rsidRPr="00DE395D">
        <w:rPr>
          <w:rFonts w:ascii="Times New Roman" w:hAnsi="Times New Roman"/>
          <w:sz w:val="24"/>
          <w:szCs w:val="24"/>
        </w:rPr>
        <w:t xml:space="preserve">дискуссия, </w:t>
      </w:r>
      <w:r w:rsidRPr="00DE395D">
        <w:rPr>
          <w:rFonts w:ascii="Times New Roman" w:hAnsi="Times New Roman"/>
          <w:i/>
          <w:sz w:val="24"/>
          <w:szCs w:val="24"/>
        </w:rPr>
        <w:t>реферат, статья, рецензия</w:t>
      </w:r>
      <w:r w:rsidRPr="00DE395D">
        <w:rPr>
          <w:rFonts w:ascii="Times New Roman" w:hAnsi="Times New Roman"/>
          <w:sz w:val="24"/>
          <w:szCs w:val="24"/>
        </w:rPr>
        <w:t xml:space="preserve">); публицистического стиля и устной публичной речи (выступление, обсуждение, </w:t>
      </w:r>
      <w:r w:rsidRPr="00DE395D">
        <w:rPr>
          <w:rFonts w:ascii="Times New Roman" w:hAnsi="Times New Roman"/>
          <w:i/>
          <w:sz w:val="24"/>
          <w:szCs w:val="24"/>
        </w:rPr>
        <w:t>статья, интервью, очерк</w:t>
      </w:r>
      <w:r w:rsidRPr="00DE395D">
        <w:rPr>
          <w:rFonts w:ascii="Times New Roman" w:hAnsi="Times New Roman"/>
          <w:sz w:val="24"/>
          <w:szCs w:val="24"/>
        </w:rPr>
        <w:t xml:space="preserve">); официально-делового стиля (расписка, </w:t>
      </w:r>
      <w:r w:rsidRPr="00DE395D">
        <w:rPr>
          <w:rFonts w:ascii="Times New Roman" w:hAnsi="Times New Roman"/>
          <w:i/>
          <w:sz w:val="24"/>
          <w:szCs w:val="24"/>
        </w:rPr>
        <w:t>доверенность,</w:t>
      </w:r>
      <w:r w:rsidRPr="00DE395D">
        <w:rPr>
          <w:rFonts w:ascii="Times New Roman" w:hAnsi="Times New Roman"/>
          <w:sz w:val="24"/>
          <w:szCs w:val="24"/>
        </w:rPr>
        <w:t xml:space="preserve"> заявление, </w:t>
      </w:r>
      <w:r w:rsidRPr="00DE395D">
        <w:rPr>
          <w:rFonts w:ascii="Times New Roman" w:hAnsi="Times New Roman"/>
          <w:i/>
          <w:sz w:val="24"/>
          <w:szCs w:val="24"/>
        </w:rPr>
        <w:t>резюме</w:t>
      </w:r>
      <w:r w:rsidRPr="00DE395D">
        <w:rPr>
          <w:rFonts w:ascii="Times New Roman" w:hAnsi="Times New Roman"/>
          <w:sz w:val="24"/>
          <w:szCs w:val="24"/>
        </w:rPr>
        <w:t>).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Текст как продукт речевой деятельности. Формально-смысловое единство и его коммуникативная направленность текста: тема, проблема, идея; главная, второстепенная и </w:t>
      </w:r>
      <w:r w:rsidRPr="00DE395D">
        <w:rPr>
          <w:rFonts w:ascii="Times New Roman" w:hAnsi="Times New Roman"/>
          <w:i/>
          <w:sz w:val="24"/>
          <w:szCs w:val="24"/>
        </w:rPr>
        <w:t xml:space="preserve">избыточная </w:t>
      </w:r>
      <w:r w:rsidRPr="00DE395D">
        <w:rPr>
          <w:rFonts w:ascii="Times New Roman" w:hAnsi="Times New Roman"/>
          <w:sz w:val="24"/>
          <w:szCs w:val="24"/>
        </w:rPr>
        <w:t>информация. Функционально-смысловые типы текста (повествование, описание, рассуждение)</w:t>
      </w:r>
      <w:r w:rsidRPr="00DE395D">
        <w:rPr>
          <w:rFonts w:ascii="Times New Roman" w:hAnsi="Times New Roman"/>
          <w:i/>
          <w:sz w:val="24"/>
          <w:szCs w:val="24"/>
        </w:rPr>
        <w:t xml:space="preserve">.Тексты смешанного типа. 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Специфика художественного текста.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Анализ текста. 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Виды речевой деятельности (говорение, аудирование, письмо, чтение).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Речевая ситуация и ее компоненты (место, время, тема, цель, условия общения, собеседники). Речевой акт и его разновидности (сообщения, побуждения, вопросы, объявления, выражения эмоций, выражения речевого этикета и т. д.). Диалоги разного характера </w:t>
      </w:r>
      <w:r w:rsidRPr="00DE395D">
        <w:rPr>
          <w:rFonts w:ascii="Times New Roman" w:hAnsi="Times New Roman"/>
          <w:sz w:val="24"/>
          <w:szCs w:val="24"/>
        </w:rPr>
        <w:lastRenderedPageBreak/>
        <w:t>(этикетный, диалог-расспрос, диалог-побуждение, диалог – обмен мнениями, диалог смешанного типа). Полилог: беседа, обсуждение, дискуссия.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Овладение различными видами чтения (изучающим, ознакомительным, просмотровым), приемами работы с учебной книгой и другими информационными источниками, включая СМИ и ресурсы Интернета.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Создание устных высказываний разной коммуникативной направленности  в зависимости от сферы и ситуации общения.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Информационная переработка текста (план, конспект, аннотация).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Изложение содержания прослушанного или прочитанного текста (подробное, сжатое, выборочное). 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Написание сочинений, писем, текстов иных жанров.</w:t>
      </w:r>
    </w:p>
    <w:p w:rsidR="00DE395D" w:rsidRPr="00DE395D" w:rsidRDefault="00DE395D" w:rsidP="00DE395D">
      <w:pPr>
        <w:pStyle w:val="3"/>
        <w:spacing w:before="0" w:beforeAutospacing="0" w:after="0" w:afterAutospacing="0"/>
        <w:ind w:firstLine="709"/>
        <w:contextualSpacing/>
        <w:jc w:val="both"/>
        <w:rPr>
          <w:b w:val="0"/>
          <w:sz w:val="24"/>
          <w:szCs w:val="24"/>
        </w:rPr>
      </w:pPr>
      <w:bookmarkStart w:id="2" w:name="_Toc287934281"/>
      <w:bookmarkStart w:id="3" w:name="_Toc414553183"/>
      <w:r w:rsidRPr="00DE395D">
        <w:rPr>
          <w:sz w:val="24"/>
          <w:szCs w:val="24"/>
        </w:rPr>
        <w:t>Культура речи</w:t>
      </w:r>
      <w:bookmarkEnd w:id="2"/>
      <w:bookmarkEnd w:id="3"/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Культура речи и ее основные аспекты: нормативный, коммуникативный, этический. </w:t>
      </w:r>
      <w:r w:rsidRPr="00DE395D">
        <w:rPr>
          <w:rFonts w:ascii="Times New Roman" w:hAnsi="Times New Roman"/>
          <w:i/>
          <w:sz w:val="24"/>
          <w:szCs w:val="24"/>
        </w:rPr>
        <w:t>Основные критерии культуры речи.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Языковая норма, ее функции. Основные виды норм русского литературного языка (орфоэпические, лексические, грамматические, стилистические, орфографические, пунктуационные). Вариативность  нормы. Виды лингвистических словарей и их роль в овладении словарным богатством и нормами современного русского литературного языка.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Оценивание правильности, коммуникативных качеств и эффективности речи.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Речевой этикет. Овладение лингво-культурными нормами речевого поведения в различных ситуациях формального и неформального общения. </w:t>
      </w:r>
      <w:r w:rsidRPr="00DE395D">
        <w:rPr>
          <w:rFonts w:ascii="Times New Roman" w:hAnsi="Times New Roman"/>
          <w:i/>
          <w:sz w:val="24"/>
          <w:szCs w:val="24"/>
        </w:rPr>
        <w:t>Невербальные средства общения. Межкультурная коммуникация.</w:t>
      </w:r>
    </w:p>
    <w:p w:rsidR="00DE395D" w:rsidRPr="00DE395D" w:rsidRDefault="00DE395D" w:rsidP="00DE395D">
      <w:pPr>
        <w:pStyle w:val="2"/>
        <w:spacing w:line="240" w:lineRule="auto"/>
        <w:contextualSpacing/>
        <w:rPr>
          <w:sz w:val="24"/>
          <w:szCs w:val="24"/>
        </w:rPr>
      </w:pPr>
      <w:bookmarkStart w:id="4" w:name="_Toc287934282"/>
      <w:bookmarkStart w:id="5" w:name="_Toc414553184"/>
      <w:r w:rsidRPr="00DE395D">
        <w:rPr>
          <w:sz w:val="24"/>
          <w:szCs w:val="24"/>
        </w:rPr>
        <w:t>Общие сведения о языке. Основные разделы науки о языке</w:t>
      </w:r>
      <w:bookmarkEnd w:id="4"/>
      <w:bookmarkEnd w:id="5"/>
    </w:p>
    <w:p w:rsidR="00DE395D" w:rsidRPr="00DE395D" w:rsidRDefault="00DE395D" w:rsidP="00DE395D">
      <w:pPr>
        <w:pStyle w:val="3"/>
        <w:spacing w:before="0" w:beforeAutospacing="0" w:after="0" w:afterAutospacing="0"/>
        <w:ind w:firstLine="709"/>
        <w:contextualSpacing/>
        <w:jc w:val="both"/>
        <w:rPr>
          <w:sz w:val="24"/>
          <w:szCs w:val="24"/>
        </w:rPr>
      </w:pPr>
      <w:bookmarkStart w:id="6" w:name="_Toc287934283"/>
      <w:bookmarkStart w:id="7" w:name="_Toc414553185"/>
      <w:r w:rsidRPr="00DE395D">
        <w:rPr>
          <w:sz w:val="24"/>
          <w:szCs w:val="24"/>
        </w:rPr>
        <w:t>Общие сведения о языке</w:t>
      </w:r>
      <w:bookmarkEnd w:id="6"/>
      <w:bookmarkEnd w:id="7"/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Роль языка в жизни человека и общества. Русский язык – национальный язык русского народа, государственный язык Российской Федерации и язык межнационального общения. Русский язык в современном мире. Русский язык как развивающееся явление.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i/>
          <w:sz w:val="24"/>
          <w:szCs w:val="24"/>
        </w:rPr>
        <w:t>Русский язык как один из индоевропейских языков. Русский язык в кругу других славянских языков. Историческое развитие русского языка.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Формы функционирования современного русского языка (литературный язык, понятие о русском литературном языке и его нормах, территориальные диалекты, просторечие, профессиональные разновидности, жаргон).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Взаимосвязь языка и культуры. Отражение в языке культуры и истории народа</w:t>
      </w:r>
      <w:r w:rsidRPr="00DE395D">
        <w:rPr>
          <w:rFonts w:ascii="Times New Roman" w:hAnsi="Times New Roman"/>
          <w:i/>
          <w:sz w:val="24"/>
          <w:szCs w:val="24"/>
        </w:rPr>
        <w:t>. Взаимообогащение языков народов России.</w:t>
      </w:r>
      <w:r w:rsidRPr="00DE395D">
        <w:rPr>
          <w:rFonts w:ascii="Times New Roman" w:hAnsi="Times New Roman"/>
          <w:sz w:val="24"/>
          <w:szCs w:val="24"/>
        </w:rPr>
        <w:t xml:space="preserve"> Выявление лексических и фразеологических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значения с помощью лингвистических словарей. Пословицы, поговорки, афоризмы и крылатые слова.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Русский язык – язык русской художественной литературы. Языковые особенности художественного текста. Основные изобразительно-выразительные средства русского языка и речи, их использование в речи (метафора, эпитет, сравнение, гипербола, олицетворение и другие). 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Основные лингвистические словари. Работа со словарной статьей.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i/>
          <w:sz w:val="24"/>
          <w:szCs w:val="24"/>
        </w:rPr>
        <w:t>Выдающиеся отечественные лингвисты.</w:t>
      </w:r>
    </w:p>
    <w:p w:rsidR="00DE395D" w:rsidRPr="00DE395D" w:rsidRDefault="00DE395D" w:rsidP="00DE395D">
      <w:pPr>
        <w:pStyle w:val="3"/>
        <w:spacing w:before="0" w:beforeAutospacing="0" w:after="0" w:afterAutospacing="0"/>
        <w:ind w:firstLine="709"/>
        <w:contextualSpacing/>
        <w:jc w:val="both"/>
        <w:rPr>
          <w:sz w:val="24"/>
          <w:szCs w:val="24"/>
        </w:rPr>
      </w:pPr>
      <w:bookmarkStart w:id="8" w:name="_Toc287934284"/>
      <w:bookmarkStart w:id="9" w:name="_Toc414553186"/>
      <w:r w:rsidRPr="00DE395D">
        <w:rPr>
          <w:sz w:val="24"/>
          <w:szCs w:val="24"/>
        </w:rPr>
        <w:t>Фонетика, орфоэпия и графика</w:t>
      </w:r>
      <w:bookmarkEnd w:id="8"/>
      <w:bookmarkEnd w:id="9"/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lastRenderedPageBreak/>
        <w:t>Звуки речи. Система гласных звуков. Система согласных звуков. Изменение звуков в речевом потоке. Фонетическая транскрипция.  Слог. Ударение, его разноместность, подвижность при формо- и словообразовании. Смыслоразличительная роль ударения.  Фонетический анализ слова.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Соотношение звука и буквы. Состав русского алфавита, названия букв. Обозначение на письме твердости и мягкости согласных. Способы обозначения [j’] на письме.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Интонация, ее функции. Основные элементы интонации.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Связь фонетики с графикой и орфографией.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Орфоэпия как раздел лингвистики. Основные нормы произношения слов (нормы, определяющие произношение гласных звуков и произношение согласных звуков; ударение в отдельных грамматических формах) и интонирования предложений. Оценка собственной и чужой речи с точки зрения орфоэпических норм. 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Применение знаний по фонетике в практике правописания.</w:t>
      </w:r>
    </w:p>
    <w:p w:rsidR="00DE395D" w:rsidRPr="00DE395D" w:rsidRDefault="00DE395D" w:rsidP="00DE395D">
      <w:pPr>
        <w:pStyle w:val="3"/>
        <w:spacing w:before="0" w:beforeAutospacing="0" w:after="0" w:afterAutospacing="0"/>
        <w:ind w:firstLine="709"/>
        <w:contextualSpacing/>
        <w:jc w:val="both"/>
        <w:rPr>
          <w:sz w:val="24"/>
          <w:szCs w:val="24"/>
        </w:rPr>
      </w:pPr>
      <w:bookmarkStart w:id="10" w:name="_Toc287934285"/>
      <w:bookmarkStart w:id="11" w:name="_Toc414553187"/>
      <w:r w:rsidRPr="00DE395D">
        <w:rPr>
          <w:sz w:val="24"/>
          <w:szCs w:val="24"/>
        </w:rPr>
        <w:t>Морфемика и словообразование</w:t>
      </w:r>
      <w:bookmarkEnd w:id="10"/>
      <w:bookmarkEnd w:id="11"/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Состав слова. Морфема как минимальная значимая единица языка. Основа слова и окончание. Виды морфем: корень, приставка, суффикс, окончание. Нулевая морфема. Словообразующие и формообразующие морфемы. Чередование звуков в морфемах. Морфемный анализ слова.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Способы образования слов (морфологические и неморфологические). Производящая и производная основы, Словообразующая морфема. Словообразовательная пара. Словообразовательный анализ слова. 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i/>
          <w:sz w:val="24"/>
          <w:szCs w:val="24"/>
        </w:rPr>
        <w:t>Словообразовательная цепочка. Словообразовательное гнездо.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Применение знаний по морфемике и словообразованию в практике правописания.</w:t>
      </w:r>
    </w:p>
    <w:p w:rsidR="00DE395D" w:rsidRPr="00DE395D" w:rsidRDefault="00DE395D" w:rsidP="00DE395D">
      <w:pPr>
        <w:pStyle w:val="3"/>
        <w:spacing w:before="0" w:beforeAutospacing="0" w:after="0" w:afterAutospacing="0"/>
        <w:ind w:firstLine="709"/>
        <w:contextualSpacing/>
        <w:jc w:val="both"/>
        <w:rPr>
          <w:sz w:val="24"/>
          <w:szCs w:val="24"/>
        </w:rPr>
      </w:pPr>
      <w:bookmarkStart w:id="12" w:name="_Toc287934286"/>
      <w:bookmarkStart w:id="13" w:name="_Toc414553188"/>
      <w:r w:rsidRPr="00DE395D">
        <w:rPr>
          <w:sz w:val="24"/>
          <w:szCs w:val="24"/>
        </w:rPr>
        <w:t>Лексикология и фразеология</w:t>
      </w:r>
      <w:bookmarkEnd w:id="12"/>
      <w:bookmarkEnd w:id="13"/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Слово как единица языка. Лексическое и грамматическое значение слова. Однозначные и многозначные слова; прямое и переносное значения слова. Лексическая сочетаемость. Синонимы. Антонимы. Омонимы. Паронимы. Активный и пассивный словарный запас. Архаизмы, историзмы, неологизмы. Сферы употребления русской лексики. Стилистическая окраска слова. Стилистические пласты лексики (книжный, нейтральный, сниженный). Стилистическая помета в словаре. Исконно русские и заимствованные слова. Фразеологизмы и их признаки. Фразеологизмы как средства выразительности речи. Основные лексические нормы современного русского литературного языка (нормы употребления слова в соответствии с его точным лексическим значением, различение в речи омонимов, антонимов, синонимов, многозначных слов; нормы лексической сочетаемости и др.). Лексический анализ слова.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E395D">
        <w:rPr>
          <w:rFonts w:ascii="Times New Roman" w:hAnsi="Times New Roman"/>
          <w:i/>
          <w:sz w:val="24"/>
          <w:szCs w:val="24"/>
        </w:rPr>
        <w:t xml:space="preserve">Понятие об этимологии. 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Оценка своей и чужой речи с точки зрения точного, уместного и выразительного словоупотребления.</w:t>
      </w:r>
    </w:p>
    <w:p w:rsidR="00DE395D" w:rsidRPr="00DE395D" w:rsidRDefault="00DE395D" w:rsidP="00DE395D">
      <w:pPr>
        <w:pStyle w:val="3"/>
        <w:spacing w:before="0" w:beforeAutospacing="0" w:after="0" w:afterAutospacing="0"/>
        <w:ind w:firstLine="709"/>
        <w:contextualSpacing/>
        <w:jc w:val="both"/>
        <w:rPr>
          <w:sz w:val="24"/>
          <w:szCs w:val="24"/>
        </w:rPr>
      </w:pPr>
      <w:bookmarkStart w:id="14" w:name="_Toc287934287"/>
      <w:bookmarkStart w:id="15" w:name="_Toc414553189"/>
      <w:r w:rsidRPr="00DE395D">
        <w:rPr>
          <w:sz w:val="24"/>
          <w:szCs w:val="24"/>
        </w:rPr>
        <w:t>Морфология</w:t>
      </w:r>
      <w:bookmarkEnd w:id="14"/>
      <w:bookmarkEnd w:id="15"/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Части речи как лексико-грамматические разряды слов. Традиционная классификация частей речи. Самостоятельные (знаменательные) части речи. Общекатегориальное значение, морфологические и синтаксические свойства каждой самостоятельной (знаменательной) части речи. </w:t>
      </w:r>
      <w:r w:rsidRPr="00DE395D">
        <w:rPr>
          <w:rFonts w:ascii="Times New Roman" w:hAnsi="Times New Roman"/>
          <w:i/>
          <w:sz w:val="24"/>
          <w:szCs w:val="24"/>
        </w:rPr>
        <w:t xml:space="preserve">Различные точки зрения на место причастия и деепричастия в системе частей речи. </w:t>
      </w:r>
      <w:r w:rsidRPr="00DE395D">
        <w:rPr>
          <w:rFonts w:ascii="Times New Roman" w:hAnsi="Times New Roman"/>
          <w:sz w:val="24"/>
          <w:szCs w:val="24"/>
        </w:rPr>
        <w:t>Служебные части речи. Междометия и звукоподражательные слова.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Морфологический анализ слова.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lastRenderedPageBreak/>
        <w:t>Омонимия слов разных частей речи.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Основные морфологические нормы русского литературного языка (нормы образования форм имен существительных, имен прилагательных, имен числительных, местоимений, глаголов, причастий и деепричастий и др.).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Применение знаний по морфологии в практике правописания.</w:t>
      </w:r>
    </w:p>
    <w:p w:rsidR="00DE395D" w:rsidRPr="00DE395D" w:rsidRDefault="00DE395D" w:rsidP="00DE395D">
      <w:pPr>
        <w:pStyle w:val="3"/>
        <w:spacing w:before="0" w:beforeAutospacing="0" w:after="0" w:afterAutospacing="0"/>
        <w:ind w:firstLine="709"/>
        <w:contextualSpacing/>
        <w:jc w:val="both"/>
        <w:rPr>
          <w:sz w:val="24"/>
          <w:szCs w:val="24"/>
        </w:rPr>
      </w:pPr>
      <w:bookmarkStart w:id="16" w:name="_Toc287934288"/>
      <w:bookmarkStart w:id="17" w:name="_Toc414553190"/>
      <w:r w:rsidRPr="00DE395D">
        <w:rPr>
          <w:sz w:val="24"/>
          <w:szCs w:val="24"/>
        </w:rPr>
        <w:t>Синтаксис</w:t>
      </w:r>
      <w:bookmarkEnd w:id="16"/>
      <w:bookmarkEnd w:id="17"/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Единицы синтаксиса русского языка. Словосочетание как синтаксическая единица, его типы. Виды связи в словосочетании. Типы предложений по цели высказывания и эмоциональной окраске. Грамматическая основа предложения. Главные и второстепенные члены, способы их выражения. Типы сказуемого. Предложения простые и сложные. Структурные типы простых предложений (двусоставные и односоставные, распространенные – нераспространенные, предложения осложненной и неосложненной структуры, полные и неполные). Типы односоставных предложений. Однородные члены предложения, обособленные члены предложения; обращение; вводные и вставные конструкции. Сложные предложения. Типы сложных предложений. Средства выражения синтаксических отношений между частями сложного предложения. Сложные предложения с различными видами связи.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Способы передачи чужой речи.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Синтаксический анализ простого и сложного предложения.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Понятие текста, основные признаки текста (членимость, смысловая цельность, связность, завершенность). Внутритекстовые средства связи.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Основные синтаксические нормы современного русского литературного языка (нормы употребления однородных членов в составе простого предложения, нормы построения сложносочиненного предложения; нормы построения сложноподчиненного предложения; место придаточного определительного в сложноподчиненном предложении; построение сложноподчиненного предложения с придаточным изъяснительным, присоединенным к главной части союзом «чтобы», союзными словами «какой», «который»; нормы построения бессоюзного предложения; нормы построения предложений с прямой и косвенной речью (цитирование в предложении с косвенной речью и др.).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Применение знаний по синтаксису в практике правописания.</w:t>
      </w:r>
    </w:p>
    <w:p w:rsidR="00DE395D" w:rsidRPr="00DE395D" w:rsidRDefault="00DE395D" w:rsidP="00DE395D">
      <w:pPr>
        <w:pStyle w:val="3"/>
        <w:spacing w:before="0" w:beforeAutospacing="0" w:after="0" w:afterAutospacing="0"/>
        <w:ind w:firstLine="709"/>
        <w:contextualSpacing/>
        <w:jc w:val="both"/>
        <w:rPr>
          <w:sz w:val="24"/>
          <w:szCs w:val="24"/>
        </w:rPr>
      </w:pPr>
      <w:bookmarkStart w:id="18" w:name="_Toc287934289"/>
      <w:bookmarkStart w:id="19" w:name="_Toc414553191"/>
      <w:r w:rsidRPr="00DE395D">
        <w:rPr>
          <w:sz w:val="24"/>
          <w:szCs w:val="24"/>
        </w:rPr>
        <w:t>Правописание: орфография и пунктуация</w:t>
      </w:r>
      <w:bookmarkEnd w:id="18"/>
      <w:bookmarkEnd w:id="19"/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Орфография. Понятие орфограммы. Правописание гласных и согласных в составе морфем и на стыке морфем. Правописание Ъ и Ь. Слитные, дефисные и раздельные написания. Прописная и строчная буквы. Перенос слов. Соблюдение основных орфографических норм.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Пунктуация. Знаки препинания и их функции. Одиночные и парные знаки препинания. Знаки препинания в конце предложения, в простом и сложном предложениях, при прямой речи и цитировании, в диалоге. Сочетание знаков препинания. Соблюдение основных пунктуационных норм.</w:t>
      </w:r>
    </w:p>
    <w:p w:rsid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Орфографический анализ слова и пунктуационный анализ предложения.</w:t>
      </w:r>
    </w:p>
    <w:p w:rsid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8E58CB" w:rsidRDefault="008E58CB" w:rsidP="00DE395D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8E58CB" w:rsidRDefault="008E58CB" w:rsidP="00DE395D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8E58CB" w:rsidRDefault="008E58CB" w:rsidP="00DE395D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DE395D" w:rsidRPr="00DE395D" w:rsidRDefault="00DE395D" w:rsidP="00DE395D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b/>
          <w:sz w:val="32"/>
          <w:szCs w:val="32"/>
        </w:rPr>
        <w:lastRenderedPageBreak/>
        <w:t>Предметные результаты</w:t>
      </w:r>
      <w:r>
        <w:rPr>
          <w:rFonts w:ascii="Times New Roman" w:hAnsi="Times New Roman"/>
          <w:b/>
          <w:sz w:val="32"/>
          <w:szCs w:val="32"/>
        </w:rPr>
        <w:t xml:space="preserve"> по русскому языку в 5 – 9 классах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b/>
          <w:bCs/>
          <w:sz w:val="24"/>
          <w:szCs w:val="24"/>
        </w:rPr>
        <w:t xml:space="preserve">Выпускник научится: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владеть навыками работы с учебной книгой, словарями и другими информационными источниками, включая СМИ и ресурсы Интернета;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владеть навыками различных видов чтения (изучающим, ознакомительным, просмотровым) и информационной переработки прочитанного материала;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владеть различными видами аудирования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участвовать в диалогическом и полилогическом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создавать и редактировать письменные тексты разных стилей и жанров с соблюдением норм современного русского литературного языка и речевого этикета;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использовать знание алфавита при поиске информации;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различать значимые и незначимые единицы языка;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проводить фонетический и орфоэпический анализ слова;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классифицировать и группировать звуки речи по заданным признакам, слова по заданным параметрам их звукового состава;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членить слова на слоги и правильно их переносить; </w:t>
      </w:r>
    </w:p>
    <w:p w:rsidR="00DE395D" w:rsidRPr="00DE395D" w:rsidRDefault="00DE395D" w:rsidP="00DE395D">
      <w:pPr>
        <w:pStyle w:val="Default"/>
        <w:numPr>
          <w:ilvl w:val="0"/>
          <w:numId w:val="2"/>
        </w:numPr>
        <w:ind w:left="0" w:firstLine="709"/>
        <w:contextualSpacing/>
        <w:jc w:val="both"/>
        <w:rPr>
          <w:rFonts w:eastAsia="Calibri"/>
        </w:rPr>
      </w:pPr>
      <w:r w:rsidRPr="00DE395D">
        <w:rPr>
          <w:rFonts w:eastAsia="Calibri"/>
        </w:rPr>
        <w:t xml:space="preserve"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проводить морфемный и словообразовательный анализ слов;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проводить лексический анализ слова;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опознавать лексические средства выразительности и основные виды тропов (метафора, эпитет, сравнение, гипербола, олицетворение);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опознавать самостоятельные части речи и их формы, а также служебные части речи и междометия;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проводить морфологический анализ слова;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lastRenderedPageBreak/>
        <w:t xml:space="preserve">применять знания и умения по морфемике и словообразованию при проведении морфологического анализа слов;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опознавать основные единицы синтаксиса (словосочетание, предложение, текст);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анализировать различные виды словосочетаний и предложений с точки зрения их структурно-смысловой организации и функциональных особенностей;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находить грамматическую основу предложения;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распознавать главные и второстепенные члены предложения;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опознавать предложения простые и сложные, предложения осложненной структуры;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проводить синтаксический анализ словосочетания и предложения;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соблюдать основные языковые нормы в устной и письменной речи;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опираться на фонетический, морфемный, словообразовательный и морфологический анализ в практике правописания;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опираться на грамматико-интонационный анализ при объяснении расстановки знаков препинания в предложении;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использовать орфографические словари. </w:t>
      </w:r>
    </w:p>
    <w:p w:rsidR="00DE395D" w:rsidRPr="00DE395D" w:rsidRDefault="00DE395D" w:rsidP="00DE395D">
      <w:pPr>
        <w:pStyle w:val="Default"/>
        <w:ind w:firstLine="709"/>
        <w:contextualSpacing/>
        <w:jc w:val="both"/>
        <w:rPr>
          <w:rFonts w:eastAsia="Calibri"/>
        </w:rPr>
      </w:pPr>
      <w:r w:rsidRPr="00DE395D">
        <w:rPr>
          <w:b/>
          <w:bCs/>
        </w:rPr>
        <w:t xml:space="preserve">Выпускник получит возможность научиться: </w:t>
      </w:r>
    </w:p>
    <w:p w:rsidR="00DE395D" w:rsidRPr="00DE395D" w:rsidRDefault="00DE395D" w:rsidP="00DE395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i/>
          <w:iCs/>
          <w:sz w:val="24"/>
          <w:szCs w:val="24"/>
        </w:rPr>
        <w:t xml:space="preserve"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 </w:t>
      </w:r>
    </w:p>
    <w:p w:rsidR="00DE395D" w:rsidRPr="00DE395D" w:rsidRDefault="00DE395D" w:rsidP="00DE395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i/>
          <w:iCs/>
          <w:sz w:val="24"/>
          <w:szCs w:val="24"/>
        </w:rPr>
        <w:t xml:space="preserve">оценивать собственную и чужую речь с точки зрения точного, уместного и выразительного словоупотребления; </w:t>
      </w:r>
    </w:p>
    <w:p w:rsidR="00DE395D" w:rsidRPr="00DE395D" w:rsidRDefault="00DE395D" w:rsidP="00DE395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i/>
          <w:iCs/>
          <w:sz w:val="24"/>
          <w:szCs w:val="24"/>
        </w:rPr>
        <w:t xml:space="preserve">опознавать различные выразительные средства языка; </w:t>
      </w:r>
    </w:p>
    <w:p w:rsidR="00DE395D" w:rsidRPr="00DE395D" w:rsidRDefault="00DE395D" w:rsidP="00DE395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i/>
          <w:iCs/>
          <w:sz w:val="24"/>
          <w:szCs w:val="24"/>
        </w:rPr>
        <w:t xml:space="preserve">писать конспект, отзыв, тезисы, рефераты, статьи, рецензии, доклады, интервью, очерки, доверенности, резюме и другие жанры; </w:t>
      </w:r>
    </w:p>
    <w:p w:rsidR="00DE395D" w:rsidRPr="00DE395D" w:rsidRDefault="00DE395D" w:rsidP="00DE395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i/>
          <w:iCs/>
          <w:sz w:val="24"/>
          <w:szCs w:val="24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DE395D" w:rsidRPr="00DE395D" w:rsidRDefault="00DE395D" w:rsidP="00DE395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i/>
          <w:iCs/>
          <w:sz w:val="24"/>
          <w:szCs w:val="24"/>
        </w:rPr>
        <w:t xml:space="preserve"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 </w:t>
      </w:r>
    </w:p>
    <w:p w:rsidR="00DE395D" w:rsidRPr="00DE395D" w:rsidRDefault="00DE395D" w:rsidP="00DE395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i/>
          <w:iCs/>
          <w:sz w:val="24"/>
          <w:szCs w:val="24"/>
        </w:rPr>
        <w:t xml:space="preserve">характеризовать словообразовательные цепочки и словообразовательные гнезда; </w:t>
      </w:r>
    </w:p>
    <w:p w:rsidR="00DE395D" w:rsidRPr="00DE395D" w:rsidRDefault="00DE395D" w:rsidP="00DE395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i/>
          <w:iCs/>
          <w:sz w:val="24"/>
          <w:szCs w:val="24"/>
        </w:rPr>
        <w:t xml:space="preserve">использовать этимологические данные для объяснения правописания и лексического значения слова; </w:t>
      </w:r>
    </w:p>
    <w:p w:rsidR="00DE395D" w:rsidRPr="00DE395D" w:rsidRDefault="00DE395D" w:rsidP="00DE395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i/>
          <w:iCs/>
          <w:sz w:val="24"/>
          <w:szCs w:val="24"/>
        </w:rPr>
        <w:t xml:space="preserve"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 </w:t>
      </w:r>
    </w:p>
    <w:p w:rsidR="00DE395D" w:rsidRPr="008E58CB" w:rsidRDefault="00DE395D" w:rsidP="00DE395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i/>
          <w:iCs/>
          <w:sz w:val="24"/>
          <w:szCs w:val="24"/>
        </w:rPr>
        <w:t xml:space="preserve"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DA1344" w:rsidRDefault="00DA1344" w:rsidP="008E58C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Cs/>
          <w:sz w:val="32"/>
          <w:szCs w:val="32"/>
        </w:rPr>
      </w:pPr>
    </w:p>
    <w:p w:rsidR="00DA1344" w:rsidRDefault="00DA1344" w:rsidP="008E58C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Cs/>
          <w:sz w:val="32"/>
          <w:szCs w:val="32"/>
        </w:rPr>
      </w:pPr>
    </w:p>
    <w:p w:rsidR="00DA1344" w:rsidRDefault="00DA1344" w:rsidP="008E58C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Cs/>
          <w:sz w:val="32"/>
          <w:szCs w:val="32"/>
        </w:rPr>
      </w:pPr>
    </w:p>
    <w:p w:rsidR="008E58CB" w:rsidRPr="008E58CB" w:rsidRDefault="008E58CB" w:rsidP="008E58C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Cs/>
          <w:sz w:val="32"/>
          <w:szCs w:val="32"/>
        </w:rPr>
      </w:pPr>
      <w:r w:rsidRPr="008E58CB">
        <w:rPr>
          <w:rFonts w:ascii="Times New Roman" w:hAnsi="Times New Roman"/>
          <w:b/>
          <w:iCs/>
          <w:sz w:val="32"/>
          <w:szCs w:val="32"/>
        </w:rPr>
        <w:lastRenderedPageBreak/>
        <w:t>Тематическое планирование 5 – 9 классы</w:t>
      </w:r>
    </w:p>
    <w:p w:rsidR="008E58CB" w:rsidRDefault="008E58CB" w:rsidP="008E58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8E58CB" w:rsidRPr="00DE395D" w:rsidRDefault="008E58CB" w:rsidP="008E58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15452" w:type="dxa"/>
        <w:tblInd w:w="-421" w:type="dxa"/>
        <w:tblCellMar>
          <w:left w:w="0" w:type="dxa"/>
          <w:right w:w="0" w:type="dxa"/>
        </w:tblCellMar>
        <w:tblLook w:val="0000"/>
      </w:tblPr>
      <w:tblGrid>
        <w:gridCol w:w="1042"/>
        <w:gridCol w:w="2645"/>
        <w:gridCol w:w="3378"/>
        <w:gridCol w:w="6969"/>
        <w:gridCol w:w="1418"/>
      </w:tblGrid>
      <w:tr w:rsidR="008E58CB" w:rsidRPr="008E58CB" w:rsidTr="001B7578">
        <w:trPr>
          <w:trHeight w:hRule="exact" w:val="79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Разделы,</w:t>
            </w:r>
            <w:r w:rsidRPr="008E58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темы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содержание по темам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Характеристика основных видов учебной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8E58CB" w:rsidRPr="008E58CB" w:rsidTr="001B7578">
        <w:trPr>
          <w:trHeight w:hRule="exact" w:val="702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 КЛАСС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  <w:r w:rsidR="001B757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8E58CB" w:rsidRPr="008E58CB" w:rsidTr="001B7578">
        <w:trPr>
          <w:trHeight w:hRule="exact" w:val="994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Язык и общение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Введение. Русский язык – 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ациональный язык русского народа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Выявить роль родного языка в жизни человека и общества.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E58CB" w:rsidRPr="008E58CB" w:rsidTr="001B7578">
        <w:trPr>
          <w:trHeight w:hRule="exact" w:val="988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pStyle w:val="a3"/>
              <w:tabs>
                <w:tab w:val="left" w:pos="710"/>
              </w:tabs>
              <w:ind w:left="0" w:firstLine="22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Язык и человек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Осознают роль речевой культуры, общения, коммуникативных умений в жизни человека. Читают и анализируют текст. Озаглавливают текст упражнения. Пишут мини-сочинение.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2416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Общение устное и письменное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Узнают основные особенности устной и письменной речи, анализируют устные и письменные высказывания с точки зрения их цели, условий об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щения. Рассматривают и объясняют схему. Отвечают на вопросы, анализи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руя пословицы и поговорки русского народа. Списывают текст, учат его наизусть и подготавливают его торжественное произношение. Приводят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меры ситуаций, в которых происходит устное и письменное общение.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31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Читаем учебник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Овладевают приёмами работы с учебной книгой; знакомятся с особенно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стями ознакомительного и изучающего чтения. Читают текст, анализиру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его структуру, пересказывают содержание, пользуясь выделенными сло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вами.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393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Слушаем на уроке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Овладевают приёмами и правилами эффективного слушания устной мо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нологической речи и речи в ситуации диалога. Работают в группе. Сочиня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продолжение сказки, моделируя ситуацию диалога. Работают дома: слу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шают информационное сообщение в СМИ и готовят его пересказ в классе.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2282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Стили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Выявляют особенности разговорной речи, языка художественной литера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туры и стилей речи. Устанавливают принадлежность текста к определён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ной функциональной разновидности языка. Анализируют тексты упраж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нений с точки зрения целей высказывания; ищут в школьных учебниках примеры научных и художественных текстов; сравнивают выражения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ветствия. Знакомятся с понятием речевого этикета.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2005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Вспоминаем, повторяем, изучаем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Звуки и буквы. Произношение и правописание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Читают текст, определяют его тему, анализируют содержание, высказы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вают и обосновывают своё мнение о тексте.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Осознают соотношение произношения и правописания. Знакомятся с по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нятием транскрипции, отрабатывают его в упражнениях. Вспоминают по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нятие орфографического правила. Работают в группе. Читают и списывают текст, выделяя безударные гласные; определяют основную мысль текста. Знакомятся с репродукцией картины.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A1467F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E58CB" w:rsidRPr="008E58CB" w:rsidTr="001B7578">
        <w:trPr>
          <w:trHeight w:hRule="exact" w:val="111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Орфограмма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Знакомятся с понятием орфограммы, её признаками; письменно выпол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няют упражнения, опознавая различные виды орфограмм. Знакомятся с по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нятием морфемы, графически выделяют морфемы в слове.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41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Правописание проверяемых безу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дарных гласных в корне слова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Читают текст, определяя ударные и безударные гласные. Усваивают пра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вило написания безударных гласных в корне слова. Выполняют упражне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ния, отрабатывающие данное правило: вставляют пропущенные буквы, про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ставляя ударение и подбирая проверочные слова. Учатся различать одина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ково произносимые слова с разным написанием.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94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Правописание проверяемых 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гласных в корне слова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слова и распределяют их в группы по способу проверки 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писания согласных в корне. Усваивают правило написания проверяемых согласных в корне слова. Выполняют упражнения, отрабатывающие данное правило. Учатся различать одинаково произносимые слова с разным напи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санием. Участвуют в лингвистической игре, направленной на запоминание правописания словарных слов.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38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Правописание непроизносимых 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гласных в корне слова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непроизносимых согласных в корне слова. Выполняют упражнение, отрабатывающее данное правило. Пишут диктант; выбирают заголовок, отражающий содержание.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63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Буквы и, у, а после шипящих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Активизируют правило написания букв и, у, а после шипящих. Выпол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няют упражнения, отрабатывающие данное правило: вставляют пропущен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 буквы, составляют предложения со словами-исключениями из прави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ла, работают с орфографическим словарём, составляют предложения.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95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Разделительные ъ и ь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Активизируют и анализируют правило написания разделительных ъ и ь. Выполняют упражнения, отрабатывающие данное правило: составляют предложения со словами, иллюстрирующими правило, изменяют форму слов так, чтобы появилась орфограмма, пишут диктант и выделяют те случаи, когда ь не является разделительным знаком.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02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Раздельное написание предлогов с другими словами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Активизируют правило раздельного написания предлогов с другими сло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вами. Выполняют упражнения, закрепляющие данное правило. Списывают текст, выделяя орфограммы-буквы и орфограммы-пробелы. Запоминают предлоги, пишущиеся через дефис и составляют с ними предложения. 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ботают с иллюстрацией, описывают происходящее на ней.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05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Что мы знаем о тексте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признаки текста.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направленные на анализ текстов с точки зрения смысловой цельности. Пишут изложение по тексту при помощи плана.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2991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Части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 помощью вопросов и заданий распознают самостоятельные части речи.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Характеризуют слова с точки зрения их принадлежности к той или иной части речи. Знакомятся со всеми частями речи. Читают рассказ и выписы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вают наречия и относящиеся к ним слова, попутно знакомясь с признака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ми этой части речи. Участвуют в игре, применяя уже известные приёмы слушания. Списывают текст, предварительно разбив его на абзацы, опреде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ляют главные члены в одном из предложений. Пишут сочинение.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26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Глагол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морфологические признаки глагола. Составляют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 по рисунку. Определяют лицо и время глаголов, приведённых в упраж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нениях. Ставят глаголы в неопределённую форму.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691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-Тея и -ться в глаголах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Активизируют правило написания -тся и -ться в глаголах. Выполняют упражнения, руководствуясь правилом.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40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Тема текста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темы сочинений. Подбирают заголовок к приведённому в упражнении сочинению ученика, анализируют само сочинение. Перера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батывают сочинение и записывают исправленный вариант.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50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Личные окончания глаголов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Активизируют знания о личных окончаниях глаголов при помощи табли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цы. Выделяют окончания глаголов в текстах упражнений. Составляют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ложения с глаголами. Определяют написание не с глаголами.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89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Имя существительное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морфологические признаки имени существительного. Опре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деляют род, число, склонение, падеж имён существительных. Активизи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руют правило написания ь на конце имён существительных. Анализируют таблицы. Выделяют окончания в именах существительных.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857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морфологические признаки имени прилагательного. Состав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ляют предложения с именами прилагательными. Согласуют имена прила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гательные с именами существительными. Выделяют окончания в именах прилагательных, определяют их род, число, падеж. Устно или письменно описывают картину. Пишут диктант.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35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Местоимение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морфологические признаки местоимения. Указывают лицо, падеж и число местоимений, приведённых в упражнениях. Читают и пере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сказывают текст, выписывают из него местоимения.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21"/>
        </w:trPr>
        <w:tc>
          <w:tcPr>
            <w:tcW w:w="1042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Основная мысль текста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способы выражения основной мысли текста. Анализируют заметку и замечания к ней, редактируют заметку. Пишут сочинение на за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данную тему и по возможности делают к нему иллюстрации. Отвечают на контрольные вопросы и задания.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954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Синтаксис. Пунктуация. Культура речи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Овладевают основными понятиями синтаксиса. Анализируют тексты с точ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ки зрения их смысла и связи слов в предложении и предложений в тексте.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A1467F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8E58CB" w:rsidRPr="008E58CB" w:rsidTr="001B7578">
        <w:trPr>
          <w:trHeight w:hRule="exact" w:val="1437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Пунктуация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Овладевают знаниями о пунктуации как разделе науки о языке. Осозна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значение знаков препинания для понимания текста.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тексты с точки зрения роли в них знаков препинания. Спи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сывают тексты, пишут краткие изложения.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96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Словосочетание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9D0287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словосочетания в составе предложения, определяют главное и зависимое слова в словосочетании. Обозначают смысловые связи между главными и зависимыми словами в словосочетании. Пишут диктант. Рабо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тают с иллюстрацией — составляют словосочетания, соответствующие</w:t>
            </w:r>
            <w:r w:rsidR="009D028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теме рисунка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3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Разбор словосочетания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Характеризуют словосочетания по морфологическим признакам главного слова и средствам грамматической связи (выделяют окончание и/или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лог). Выполняют разборы словосочетаний.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61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Предложение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границы предложений и способы их передачи в устной и письменной речи. Анализируют интонационные конструкции. Определяют главные члены в предложении. Пишут сжатое изложение по тексту.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2250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Виды предложений по цели вы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сказывания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виды предложений по цели высказывания. Характеризуют смысловые и интонационные особенности повествовательных, вопроси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тельных, побудительных предложений. Пишут диктант. Моделируют ин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тонационную окраску различных по цели высказывания предложений. Об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ращаются к знаниям, полученным на уроках литературы: определяют принадлежность цитат к тем или иным произведениям А. С. Пушкина.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2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Восклицательные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виды предложений по эмоциональной окраске (восклицатель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 и невосклицательные). Соотносят эмоциональную окраску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 и цель высказывания. Работают в парах. Пишут сочинение и готовят устный отзыв о сочинении товарища.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739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Члены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главные и второстепенные члены предложения. Выделяют ос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новы в предложениях.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669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Главные члены предложения. Подлежащее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признаки, способы выражения подлежащего, его связь со сказуемым.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286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Сказуемое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виды сказуемого и способы его выражения. Пишут мини-со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чинение, используя глаголы-сказуемые. Описывают действия человека при помощи глаголов-сказуемых.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4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Тире между подлежащим и сказу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емым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опознавательный признак употребления тире как знака раз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деления между главными членами: выражение подлежащего и сказуемого существительными в именительном падеже. Отрабатывают в упражнениях навыки определения главных членов предложения.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854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Нераспространённые и распростра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нённые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Различают распространённые и нераспространённые предложения. Состав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ляют нераспространённые предложения и распространяют их однородными членами.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853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Второстепенные члены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виды второстепенных членов предложения. Анализируют схе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му, иллюстрирующую связи между главными и второстепенными членами предложения.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35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Дополнение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дополнение в предложении, выделяют дополнение графиче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ски. Распространяют предложения дополнениями. Составляют схемы рас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пространённых предложений. Пишут диктант.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985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определение в предложении, выделяют определение графиче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ски. Распространяют предложения определениями.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553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Обстоятельство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обстоятельство в предложении, выделяют обстоятельство гра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фически. Распространяют предложения обстоятельствами. Составляют уст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ный рассказ и отдельные предложения, используя подлежащие, дополнения и обстоятельства.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561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Предложения с однородными чле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нами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Характеризуют предложения с однородными членами. Определяют, какие члены предложения являются однородными. Правильно интонируют предложения с однородными членами. Составляют предложения и связные тексты с однородными членами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2688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Знаки препинания в предложени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ях с однородными членами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интонационные и пунктуационные особенности предложений с однородными членами. Выявляют обобщающие слова перед однородными членами предложения и знак препинания (двоеточие) после обобщающих слов. Используют в речи предложения с разными однородными членами.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Обозначают опознавательные признаки постановки запятой в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ниях с однородными членами; составляют предложения с однородными чле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нами, подбирают обобщающие слова. Пишут диктант.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05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Предложения с обращениями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Осознают основные функции обращения. Опознают и правильно интонируют предложения с обращениями. Выбирают уместный тон обращения. Оценивают уместность той или иной формы обращения. Составляют предложения с обращениями.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00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Письмо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Различают письма по цели и назначению. Определяют стиль речи текстов писем, находят в письмах обращения. Пишут письмо товарищу.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269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Синтаксический разбор простого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Характеризуют простое предложение по цели высказывания, по интона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ции, по главным, второстепенным, однородным членам и обращениям. Вы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полняют устный и письменный разборы предложений.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007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Пунктуационный разбор простого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знаки завершения, разделительные и выделительные знаки в простом предложении. Выполняют устный и письменный пунктуацион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ный разбор предложений.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C644F8">
        <w:trPr>
          <w:trHeight w:hRule="exact" w:val="1824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Простые и сложные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Различают простые и сложные предложения. Определяют средства связи в сложных предложениях (союзные/бессоюзные). Находят сложные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ложения в текстах, объясняют расстановку знаков препинания. Строят схе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мы сложных предложений и составляют сложные предложения по схемам.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694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Синтаксический разбор сложного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Характеризуют сложное предложение по цели высказывания, простым предложениям в его составе, средствам связи простых предложений, зна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кам препинания. Выполняют устный и письменный разбор предложений.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Пишут диктант. Составляют план сообщения на тему «Простые и сложные предложения».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02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Прямая речь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Выделяют в предложении прямую речь после слов автора и перед ними, объясняют постановку знаков препинания. Характеризуют интонационные особенности прямой речи. Составляют схемы предложений с прямой речью. Структурно изменяют предложения с прямой речью (меняют местами сло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 автора и прямую речь).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837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Диалог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Различают предложения с прямой речью и диалог. Оформляют диалог в письменной речи. Работают в группе: делятся на команды, по очереди чи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тают реплики стихотворения с заданной интонацией и оценивают точность и выразительность произношения. Работают со схемами диалогов. Модели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руют диалог, описывая происходящее на картинке.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852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 и выполняют задания по теме разде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ла. Пишут диктант. Работают со схемами предложений. Пишут выбороч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ное изложение.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857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Фонетика. Орфоэпия. Графика. Орфография. Культура речи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Овладевают основными понятиями фонетики. Анализируют схему, демон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стрирующую группы звуков речи в русском языке.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A1467F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8E58CB" w:rsidRPr="008E58CB" w:rsidTr="001B7578">
        <w:trPr>
          <w:trHeight w:hRule="exact" w:val="968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Гласные звуки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гласные звуки, различают ударные и безударные гласные. Осознают смыслоразличительную функцию звука.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Составляют таблицу «Гласные звуки».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687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Согласные звуки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согласные звуки, выделяют шипящие согласные. Отрабатывают правильное произношение шипящих звуков. Активизируют знания, полученные при изучении предыдущего раздела: выделяют основную мысль текста, составляют предложения с прямой 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чью, обозначают орфограммы.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28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Изменение звуков в потоке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гласные и согласные в сильных и слабых позициях. Анали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зируют правило проверки безударной гласной и проверяемых согласных в корне слова с точки зрения позиционного чередования.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000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Согласные твёрдые и мягкие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твёрдые и мягкие согласные. Анализируют смысловое различие слов, отличающихся только твёрдой/ мягкой согласной.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20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Повествование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Выделяют повествование как функционально-смысловой тип речи. Пишут изложение по повествованию. Доказывают принадлежность текста к опре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делённому стилю. Составляют план текста.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550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Согласные звонкие и глухие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звонкие, глухие и сонорные согласные и их смыслоразличи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тельную функцию. Характеризуют согласные звуки. Объясняют знаки препинания в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жениях, орфограммы в словах. Учат стихотворение наизусть и декламиру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его.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710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Графика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Осознают значение письма в истории человечества. Анализируют и объ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ясняют важность графики и каллиграфии.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287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Алфавит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Активизируют знание алфавита. Сопоставляют и анализируют звуковой и буквенный состав слова. Располагают слова в алфавитном порядке, отрабатывают навыки поиска слов в словаре. Пересказывают текст.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978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Описание предмета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Выделяют описание как функционально-смысловой тип речи. Редактируют текст-описание. Пишут сочинение, описывая предмет.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27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Обозначение мягкости согласных с помощью мягкого знака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смыслоразличительную функцию мягкого знака в слове, ана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лизируют орфографические правила, связанные с употреблением мягкого знака.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Распределяют слова на группы согласно виду орфограммы. Пишут дик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тант. Составляют текст на основе словосочетаний, данных в диктанте.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674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Двойная роль букв е, ё, то, 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Проводят фонетический анализ слов, в которых буквы е, ё, то, я обозна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чают два звука или мягкость предыдущего согласного.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563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Орфоэпия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Осознают важность нормативного произношения для культурного челове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ка. Формулируют важнейшие произносительные нормы. Анализируют и оценивают речь с орфоэпической точки зрения, исправляют произноситель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 ошибки.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A1467F">
        <w:trPr>
          <w:trHeight w:hRule="exact" w:val="1031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Фонетический разбор слова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Обозначают слоги, ударение в слове, характеризуют гласные и согласные звуки в составе слова. Выполняют устные и письменные фонетические раз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боры слов.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519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 и выполняют задания по теме раздела. Моделируют диалог. Пишут диктант, объясняя орфограммы. Работают со схемами предложений. Составляют устное описание картины.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A1467F" w:rsidTr="006A5CDD">
        <w:trPr>
          <w:trHeight w:hRule="exact" w:val="2726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A1467F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1467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A1467F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1467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Лексика. Культура речи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A1467F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46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Слово и его лексическое значение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A1467F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46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Овладевают базовыми понятиями лексикологии. Понимают роль слова в формировании и выражении мыслей, чувств, эмоций. Объясняют разли</w:t>
            </w:r>
            <w:r w:rsidRPr="00A146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softHyphen/>
              <w:t>чие лексического и грамматического значений слова.</w:t>
            </w:r>
          </w:p>
          <w:p w:rsidR="008E58CB" w:rsidRPr="00A1467F" w:rsidRDefault="008E58CB" w:rsidP="006A5CDD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46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Пользуются толковыми словарями. Объясняют лексическое значение слов. Работают с текстом — озаглавливают его, составляют план текста, анали</w:t>
            </w:r>
            <w:r w:rsidRPr="00A146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softHyphen/>
              <w:t>зируют содержание и структуру текста. Разгадывают кроссворд и опреде</w:t>
            </w:r>
            <w:r w:rsidRPr="00A146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ляют по толковому </w:t>
            </w:r>
            <w:r w:rsidR="006A5C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r w:rsidRPr="00A146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ловарю значение одного из отгаданных слов.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A1467F" w:rsidRDefault="006A5CD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8E58CB" w:rsidRPr="008E58CB" w:rsidTr="001B7578">
        <w:trPr>
          <w:trHeight w:hRule="exact" w:val="1692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Однозначные и многозначные слова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Различают однозначные и многозначные слова.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Составляют словосочетания с многозначными словами, используя разные значения. Работают с юмористическими рисунками, ирония в которых ос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нована на многозначности слова. Определяют функциональный стиль и функционально-смысловой тип текста. Выражают своё отношение к тексту, списывают часть текста.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val="1647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Прямое и переносное значение слов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Различают прямое и переносное значение слова.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Выбирают в толковом словаре слова, имеющие прямое и переносное зна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чение. Составляют словосочетания, используя слово в его прямом и переносном значении. Работают с иллюстрациями. Составляют сложные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ложения со словами в переносном значении. Пишут диктант.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C644F8">
        <w:trPr>
          <w:trHeight w:hRule="exact" w:val="1320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Омонимы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омонимы. Находят в толковом словаре примеры омонимов. 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ставляют и анализируют предложения и словосочетания с омонимами. Ана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лизируют стихотворение, содержащее омонимы.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C644F8">
        <w:trPr>
          <w:trHeight w:hRule="exact" w:val="183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Синонимы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синонимы. Устанавливают смысловые и стилистические разли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чия синонимов. Составляют словосочетания с синонимами; анализируют предложения, содержащие синонимы. Подбирают синонимы к данным в упражнениях словам. Пишут сочинение по картине, используя синонимы.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C644F8">
        <w:trPr>
          <w:trHeight w:hRule="exact" w:val="1394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Антонимы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антонимы. Описывают с помощью антонимов происходящее на рисунке. Характеризуют названных в упражнении животных с помощью антонимов. Пишут диктант и подбирают антонимы к словам диктанта, поль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зуясь словарём антонимов.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C644F8">
        <w:trPr>
          <w:trHeight w:hRule="exact" w:val="1982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 и выполняют задания по теме раздела.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Объясняют омонимы. Подбирают антонимы к словам. Пишут диктант из слов с непроверяемыми орфограммами. Готовят сообщение о словаре. Пи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шут изложение, попутно определяя функциональный стиль текста и объ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ясняя знаки препинания.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val="1516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Морфемика. Орфография. Культура речи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Морфема — наименьшая значи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мая часть слова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Овладевают основными понятиями морфемики. Осознают морфему как значимую единицу языка. Делят слова на морфемы и обозначают их 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ответствующими знаками.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6A5CD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8E58CB" w:rsidRPr="008E58CB" w:rsidTr="001B7578">
        <w:trPr>
          <w:trHeight w:hRule="exact" w:val="1138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Изменение и образование слов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Осознают роль морфем в процессах формо- и словообразования. Опреде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ляют форму слов, подбирают однокоренные слова. Пересказывают текст. Делят слова на группы (однокоренные слова/разные формы одного слова).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006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Окончание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окончание как формообразующую морфему. Выделяют в сло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вах окончание и его грамматические значения. Анализируют таблицу.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27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Основа слова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Выделяют основу в слове. Работают с текстами: определяют стиль, вы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деляют основы у существительных, прилагательных и глаголов в тексте, списывают текст, расставляют знаки препинания. Пишут сочинение в фор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ме письма товарищу.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0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Корень слова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корень как главную значимую часть слова. Выделяют корни в словах. Формируют группы однокоренных слов. Исправляют ошибки в подборе однокоренных слов.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0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Рассуждение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Выделяют рассуждение как функционально-смысловой тип речи и как часть других функционально-смысловых типов речи.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текст, высказывают своё мнение о тексте и доказывают его. Рассуждая по плану, объясняют происхождение слов. Пишут сочине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ние, в котором объясняют происхождение названий дней недели.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989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Суффикс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суффикс как словообразующую морфему.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Обозначают суффиксы в словах, подбирают ряды однокоренных слов, образованных суффиксальным способом.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3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Приставка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приставку как словообразующую морфему. Обозначают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ставки в словах; подбирают ряды однокоренных слов, образованных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ставочным способом; характеризуют морфемный состав слов. Пишут вы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борочное изложение по тексту упражнения.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0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Чередование звуков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Получают представление о чередовании звуков как смене звуков в од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ной морфеме при образовании и изменении слов. Подбирают слова с че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редующимися согласными и гласными; определяют, при каких условиях происходит чередование (при образовании слов/при изменении слов).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C644F8">
        <w:trPr>
          <w:trHeight w:hRule="exact" w:val="1294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Беглые гласные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случаи появления беглых гласных при чередовании. Выде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ляют части слов, в которых могут появиться беглые гласные при чередо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вании; записывают слова с таким чередованием.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845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Варианты морфем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части слова, являющиеся вариантами морфем. Выделяют однокоренные слова с вариантами корней, приставок, суффиксов.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27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Морфемный разбор слова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Выделяют основу в слове. Определяют окончание и его значение;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ставку, суффикс и их значение; корень. Подбирают два-три однокоренных слова. Выполняют устный и письменный морфемный разбор слов.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C644F8">
        <w:trPr>
          <w:trHeight w:hRule="exact" w:val="1710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Правописание гласных и соглас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 в приставках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гласных и согласных в приставках. Обо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значают приставки в словах, анализируют разницу между произношением и написанием приставок. Подбирают слова с беглым гласным в пристав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ках. Выбирают из орфографического словаря слова с изучаемой в пара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графе орфограммой.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0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Буквы з и сна конце приставок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букв з и сна конце приставок. Выбира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правильное написание слов, в которых присутствует изучаемая в па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раграфе орфограмма. Подбирают к данным словам однокоренные с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ставками с орфограммой.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C644F8">
        <w:trPr>
          <w:trHeight w:hRule="exact" w:val="142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Буквы а — о в корне -лаг- — -лож-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букв а — о в корне -лаг- — -лож-. Вы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бирают правильное написание слов, в которых присутствует изучаемая в параграфе орфограмма. Выписывают из орфографического словаря ряд слов с изучаемой орфограммой.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849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Буквы а — о в корне -раст- — -рос-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букв а — о в корне -раст- — -рос-. Вы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бирают правильное написание слов, в которых присутствует изучаемая в параграфе орфограмма. Подбирают к данным в упражнениях словам од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нокоренные с чередованием согласных. Пишут диктант, обозначая корни с чередующимися гласными.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21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Буквы ё — о после шипящих в корне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букв ё — о после шипящих в корне. Вы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бирают правильное написание слов, в которых присутствует изучаемая в параграфе орфограмма. Составляют диктант, в котором потребуется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менить правила, изученные в разделе «Словообразование».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812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Буквы и — ы после ц.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букв и — ы после ц. Выбирают правиль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ное написание слов, в которых присутствует изучаемая в параграфе орфо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грамма.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A066AF">
        <w:trPr>
          <w:trHeight w:hRule="exact" w:val="1726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 и выполняют задания по теме разде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ла. Заполняют и анализируют таблицы. Готовят сообщение, описывающее словарь. Определяют стиль текста, содержащего орфограммы, изученные в разделе, озаглавливают и списывают его. Пишут сочинение по картине или описывают её устно.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984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Морфология. Орфография. Культура речи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35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7.1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Имя существительное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Имя существительное как часть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имя существительное как самостоятельную часть речи, характеризуют морфологические признаки имени существительного, его синтаксическую роль. Устанавливают, какой частью речи являются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ведённые в текстах слова. Определяют род, склонение и падеж имён су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ществительных. Составляют распространённые предложения по картине.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8E58CB" w:rsidRPr="008E58CB" w:rsidTr="00F0406E">
        <w:trPr>
          <w:trHeight w:hRule="exact" w:val="1378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Доказательства в рассуждении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доказательство как структурную часть рассуждения. Анализируют текст, выделяя тезис, доказательство и вывод. Приводят доказательства для раскрытия темы «Почему нужно беречь книгу?». Пи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шут сочинение-рассуждение.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F0406E">
        <w:trPr>
          <w:trHeight w:hRule="exact" w:val="1536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Имена существительные одушев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лённые и неодушевлённые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имена существительные одушевлённые и неодушевлённые. Пишут диктант, выделяя одушевлённые имена существительные как члены предложения. Составляют словосочетания и предложения с одушев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лёнными и неодушевлёнными именами существительными.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40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Имена существительные соб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ственные и нарицательные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имена существительные собственные и нарицательные. Под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бирают примеры имён существительных собственных. Записывают текст в форме диалога, выделяя собственные имена существительные. Пишут сжатое изложение. Рассказывают об имени существительном по плану.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561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Род имён существительных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род имён существительных. Дополняют данную в учебнике таблицу примерами имён существитель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ных, определение рода которых вызывает затруднения. Составляют сло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восочетания или предложения, в которых отчётливо выявляется род имён существительных.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F0406E">
        <w:trPr>
          <w:trHeight w:hRule="exact" w:val="1680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Имена существительные, кото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рые имеют форму только множе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ственного числа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имена существительные, имеющие форму только множе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ственного числа.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Выделяют такие имена существительные в текстах, составляют с ними предложения или диалог. Озаглавливают и пересказывают текст, отмеча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количество имён существительных в тексте.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F0406E">
        <w:trPr>
          <w:trHeight w:hRule="exact" w:val="1988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Имена существительные, кото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рые имеют форму только един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ственного числа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имена существительные, имеющие форму только единствен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ного числа.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Выделяют такие имена существительные в текстах, составляют с ними предложения. Составляют таблицу для слов, данных в упражнении, рас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пределяя их по группам в соответствии с тем, на какой слог падает уда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рение.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842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Три склонения имён существи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тельных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тип склонения имён существительных. Склоняют имена существительные. С учётом полученных знаний состав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ляют новую таблицу на основе данной в учебнике.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F0406E">
        <w:trPr>
          <w:trHeight w:hRule="exact" w:val="1844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Падеж имён существительных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F0406E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падеж имён существительных. Выделяют падежные окончания имён существительных и относящиеся к именам существительным предлоги. Составляют словосочетания с име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нами существительными в родительном падеже. Анализируют место имён существительных в том или ином падеже в предложении.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C644F8">
        <w:trPr>
          <w:trHeight w:hRule="exact" w:val="1846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Множественное число имён су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ществительных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морфологические признаки множественного числа имён су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ществительных. Склоняют имена существительные во множественном числе по падежам. Работают с рисунками. Обозначают условия выбора орфограммы написа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 мягкого знака после шипящих на конце слова. Анализируют текст.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390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Правописание о —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после ши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пящих Ив окончаниях существи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тельных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Усваивают правило написания о —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после шипящих и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ц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 окончани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ях существительных. Применяют усвоенное правило при выполнении упражнений. Записыва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данный текст в форме диалога.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27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Морфологический разбор имени существительного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Характеризуют имя существительное по его морфологическим призна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кам и синтаксической роли. Выполняют устный и письменный разбор имён существительных.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2005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 и выполняют задания по теме раз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дела.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Списывают тексты, объясняя знаки препинания, выделяя морфемы, обозначая падежи имён существительных. Пишут диктант из слов с не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проверяемым написанием. Пишут сочинение по картине и описывают её устно. Пишут отзыв на устное описание товарища.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F0406E">
        <w:trPr>
          <w:trHeight w:hRule="exact" w:val="1850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Имя прилагательное как часть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морфологические признаки имени прилагательного, его син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таксическую роль.</w:t>
            </w:r>
            <w:r w:rsidR="00F040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словосочетания, предложения и тексты с именами прила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гательными. Составляют предложения с именами прилагательными. Гото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вят устный рассказ об имени прилагательном как о части речи.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8E58CB" w:rsidRPr="008E58CB" w:rsidTr="001B7578">
        <w:trPr>
          <w:trHeight w:hRule="exact" w:val="1625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Правописание гласных в падеж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 окончаниях прилагательных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гласных в падежных окончаниях имён прилагательных.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Применяют усвоенное правило при выполнении упражнений. Пишут сочи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нение-описание. Пишут диктант, выделяя окончания имён прилагательных.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F0406E">
        <w:trPr>
          <w:trHeight w:hRule="exact" w:val="1143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Описание животного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Воспринимают описание животного как вариант описания.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Пишут изложение по тексту, в котором есть описание животного.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F0406E">
        <w:trPr>
          <w:trHeight w:hRule="exact" w:val="1696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Прилагательные полные и крат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кие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полные и краткие формы имён прилагательных.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Образуют краткие формы имён прилагательных; в предложениях выде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ляют сказуемые, выраженные краткими прилагательными; составляют предложения и словосочетания с краткими прилагательными. Готовят уст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ное повествование с элементами описания по картине.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31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Морфологический разбор имени прилагательного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C644F8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Характеризуют имя прилагательное по его морфологическим признакам и синтаксической роли</w:t>
            </w:r>
            <w:r w:rsidR="00C644F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устный и письменный разбор имён прилагательных. Пишут сочинение по плану.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F0406E">
        <w:trPr>
          <w:trHeight w:hRule="exact" w:val="1863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 и выполняют задания по теме разде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ла. Работают со словарём: выписывают прилагательные с непроверяемым написанием. Списывают текст, указывают в тексте падежи имён существи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тельных и прилагательных, обозначают орфограммы. Пишут сочине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ние — описание животного.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38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Глагол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Глагол как часть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морфологические признаки глагола, его синтаксическую функцию.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глаголы-сказуемые в предложениях, характеризуют глаго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лы по времени, лицу, числу. Указывают, как согласуются глаголы-сказу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емые с подлежащими.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F0406E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8E58CB" w:rsidRPr="008E58CB" w:rsidTr="001B7578">
        <w:trPr>
          <w:trHeight w:hRule="exact" w:val="1414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Не с глаголами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не с глаголами. Выполняют упражнения, руководствуясь усвоенным правилом. Состав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ляют предложения на тему «Настоящий товарищ (друг)», используя гла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голы с не. Готовят рассказ о признаках глагола как части речи.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853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Рассказ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Работают с иллюстрацией. Отвечают на последовательные вопросы к ил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люстрации, создавая устный рассказ. Придумывают свой устный рассказ на юмористическую тему.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0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Неопределённая форма глагола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неопределённую и личные формы глагола. Образуют глаголы в неопределённой форме. Составляют памятку, ис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пользуя глаголы в неопределённой форме. Устно пересказывают текст, оза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главливают его, выписывают из текста глаголы в неопределённой форме. Готовят по плану сообщение о неопределённой форме глагола.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F0406E">
        <w:trPr>
          <w:trHeight w:hRule="exact" w:val="2001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Правописание -тся и -ться в глаголах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-тся и -ться в глаголах.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Заменя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данные в упражнении глаголы близкими по смыслу глаголами с суф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фиксом -ся. Составляют предложения или связный текст на тему «Если хочешь стать футболистом». Рассуждают на тему, заданную в тексте упражнения. Учат стихотворение наизусть.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977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Виды глагола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глаголы совершенного и несовершенного вида.</w:t>
            </w:r>
          </w:p>
          <w:p w:rsidR="008E58CB" w:rsidRPr="008E58CB" w:rsidRDefault="008E58CB" w:rsidP="00F0406E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Подбирают в орфографическом словаре глаголы с приставкой раз- (рас-), составляют с ними словосочетания. Образуют от данных в упраж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нениях глаголов глаголы другого вида. Рассматривают рисунки и отвеча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на вопросы к ним, употребляя глаголы совершенного и несовершенно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го видов. Составляют предложения с данными в упражнении глаголами.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843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Буквы е — и в корнях с чередо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ванием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букв е — ив корнях глаголов с чередо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ванием.</w:t>
            </w:r>
            <w:r w:rsidR="00F040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54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Невыдуманный рассказ (о себе)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Знакомятся с рассказом от первого лица. Анализируют приведённое в упражнении изложение ученика, указыва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недочёты, записывают исправленный вариант текста. Готовят устный рассказ на тему «Как я однажды...».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1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Время глагола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время глагола. Описывают происходящее в классе в прошедшем, настоящем и будущем времени. Обозначают вид и время глаголов.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3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Прошедшее время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способ образования глаголов прошедшего времени. Выделяют суффиксы в глаголах в прошедшем времени. Образовывают глаголы в прошедшем времени от неопределённой формы, составляют с ними словосочетания. Записывают примеры глаголов в прошедшем вре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мени, которые часто произносятся неправильно.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4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Настоящее время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форму настоящего времени глагола. Составляют связный текст на тему «Сегодня на улице...» или «Новости дня». Составляют сло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восочетания с глаголами в настоящем времени. Отрабатывают правильное произношение глаголов в настоящем времени.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F0406E">
        <w:trPr>
          <w:trHeight w:hRule="exact" w:val="1578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Будущее время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форму будущего времени глагола и способ её образования. Готовят устный рассказ на тему «Кто рано встал, тот не потерял». Пи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шут сочинение о том, как изменится окружающий мир через десять — двадцать лет. Подбирают слова на тему «Спорт».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F0406E">
        <w:trPr>
          <w:trHeight w:hRule="exact" w:val="991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Спряжение глаголов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тип спряжения глаголов. Спрягают глаголы с ударным окон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чанием, составляют с ними словосочетания или предложения.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C644F8">
        <w:trPr>
          <w:trHeight w:hRule="exact" w:val="3977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Как определить спряжение гла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гола с безударным личным оконча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нием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C644F8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определения спряжения глагола с безударным лич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ным окончанием.</w:t>
            </w:r>
          </w:p>
          <w:p w:rsidR="008E58CB" w:rsidRPr="008E58CB" w:rsidRDefault="008E58CB" w:rsidP="00C644F8">
            <w:pPr>
              <w:spacing w:after="0" w:line="240" w:lineRule="auto"/>
              <w:ind w:left="165" w:right="141" w:firstLine="142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Готовят устный рассказ по приведённым в учебнике картинкам, предварительно записав глаголы, которые потребуются для рассказа, обозначают спряже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ние глаголов. Пишут диктант с продолжением. Составляют предложения с однородными сказуемыми, выраженными глаголами в настоящем вре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мени. Описывают рисунок, выделяя используемые глаголы и обозначая их спряжение. Производят наблюдение за движением на улице и пишут по нему сочинение-описание. Подбирают глаголы для описания характера людей. Составляют устный диалог по картинке на тему «Нарушитель».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C5CCA">
        <w:trPr>
          <w:trHeight w:hRule="exact" w:val="1568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Морфологический разбор глагола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Характеризуют глагол по его морфологическим признакам и синтакси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ческой роли.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устный и письменный разбор глаголов. Пишут сжатое из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ложение по тексту упражнения, содержащее не более ста слов. Составля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и разыгрывают диалог.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260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Мягкий знак после шипящих в глаголах во 2-м лице единствен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ного числа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мягкого знака после шипящих в глаго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лах во 2-м лице единственного числа. Выполняют упражнения, руководствуясь усвоенным правилом. Пишут самодиктант: учат стихотворение и записывают его по памяти.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C5CCA">
        <w:trPr>
          <w:trHeight w:hRule="exact" w:val="1848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Употребление времён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Используют в рассказе глаголы в прошедшем, настоящем и будущем времени.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Устно продолжают рассказ, употребляя глаголы в настоящем и будущем времени. Пишут по рисункам продолжение спортивного репортажа.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11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 и выполняют задания по теме раз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дела.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Готовят рассказ по стихотворению. Составляют словосочетания, схемы предложений. Заполняют и анализируют таблицу. Рассматривают рису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нок и составляют устный или письменный рассказ на его основе. Обозна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чают орфограммы. Пишут диктант. Составляют диктант из слов с непро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веряемыми написаниями, данных в разделе.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641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и систематизация изученного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Разделы науки о языке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Систематизируют знания, полученные при изучении разных разделов науки о языке. Заполняют, анализируют, составляют таблицы. Готовят сообщение на тему «Изучайте русский язык». Указывают лексическое и грамматическое значение слов. Обозначают морфемы в словах. Составля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план сообщения об одной из частей речи. Анализируют тексты. Пи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шут сочинение.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1C5CCA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8E58CB" w:rsidRPr="008E58CB" w:rsidTr="00C644F8">
        <w:trPr>
          <w:trHeight w:hRule="exact" w:val="1897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Орфограммы в приставках и в корнях слов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Систематизируют орфограммы в приставках и в корнях слов и устанав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ливают связь между выбором орфограммы и разделами науки о языке.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Графически обозначают орфограммы. Заполняют, анализируют, состав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ляют таблицы. Анализируют, списывают текст.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35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Орфограммы в окончаниях слов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Систематизируют орфограммы в окончаниях слов и устанавливают связь между выбором орфограммы и разделами науки о языке. Подбирают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меры на изученные орфограммы, составляют таблицу, выписывают слова с орфограммами.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C644F8">
        <w:trPr>
          <w:trHeight w:hRule="exact" w:val="1133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Употребление букв </w:t>
            </w:r>
          </w:p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ъ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Повторяют и систематизируют знания об употреблении букв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ъ и ь.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За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полняют таблицы. Обозначают орфограммы. Выбирают имена собственные из текста упражнения.</w:t>
            </w:r>
          </w:p>
          <w:p w:rsidR="00C644F8" w:rsidRDefault="00C644F8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C644F8" w:rsidRDefault="00C644F8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C644F8" w:rsidRPr="008E58CB" w:rsidRDefault="00C644F8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834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Знаки препинания в простом и сложном предложении и в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жениях с прямой речью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Повторяют знания о системе правил употребления знаков препинания в предложении. Списывают тексты, расставляя знаки препинания. Графи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чески выделяют части текста. Учат стихотворение наизусть и записыва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его по памяти.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427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6 КЛАСС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1C5CCA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210</w:t>
            </w:r>
          </w:p>
        </w:tc>
      </w:tr>
      <w:tr w:rsidR="008E58CB" w:rsidRPr="008E58CB" w:rsidTr="001B7578">
        <w:trPr>
          <w:trHeight w:hRule="exact" w:val="1312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Язык. Речь. Общение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Русский язык — один из разви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тых языков мира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Осознают связь русского языка с культурой и историей России и мира. Осознают, что владение русским языком является важным показателем культуры человека. Пишут диктант. Строят рассуждение, используя как тезис приведённое в учебнике высказывание.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E58CB" w:rsidRPr="008E58CB" w:rsidTr="001B7578">
        <w:trPr>
          <w:trHeight w:hRule="exact" w:val="113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Язык, речь, общение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Осознают роль языка, речи, общения в жизни человека.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разницу между выражением настроения и передачей точной информации. Анализируют стихотворения.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7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Ситуация общения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компоненты ситуации общения.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схему. Характеризуют диалоги по наличию компонентов речевой ситуации. Пишут поздравление учителю. Высказывают своё мне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ние о прочитанном тексте. Анализируют стихотворения.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088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изученного в 5 классе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Фонетика. Орфоэпия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Активизируют знания в области фонетики и орфоэпии.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фонетический разбор слов. Устраняют нарушения произно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сительных норм в словах. Делят слова на группы: с разделительным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ъ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и разделительным ь.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8E58CB" w:rsidRPr="008E58CB" w:rsidTr="001B7578">
        <w:trPr>
          <w:trHeight w:hRule="exact" w:val="1419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Морфемы в слове. Орфограммы в приставках и в корнях слов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Активизируют знания в области морфемики.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морфемный разбор слов. Заполняют таблицы морфемами. Анализируют стихотворение, пишут по нему диктант. Выделяют основ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ную мысль в текстах, отвечают на вопросы к текстам. Графически обозна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чают орфограммы.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985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Части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Активизируют знания в области морфологии.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морфологический разбор слов. Определяют тип и стиль речи в тексте, его основную мысль.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282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Орфограммы в окончаниях слов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Активизируют изученные в 5 классе орфограммы, касающиеся написа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 окончаний слов. Обозначают условия выбора орфограмм при выполнении упражнений. Ищут в тексте языковые средства, придающие ему выразительность. Пи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шут сочинение на одну из предложенных тем.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700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Словосочетание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Активизируют знания в области синтаксиса словосочетания. Выделяют, группируют и составляют словосочетания.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845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Простое предложение. Знаки препинания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Активизируют знания в области синтаксиса простого предложения.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Списывают тексты, расставляя знаки препинания. Составляют таблицу «Члены предложения и части речи, которыми они выражаются». Подби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рают однородные члены к словам. Выявляют предложения с обобщающим словом при однородных членах; распространённые и нераспространённые предложения; предложения с обращениями.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563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Сложное предложение. Запятые в сложном предложении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Активизируют знания в области синтаксиса сложного предложения. Выписывают из текстов простые и сложные предложения, расставляя знаки препинания.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стихотворение с точки зрения синтаксиса. Составляют сложные предложения по схемам.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7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Синтаксический разбор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жений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Осуществляют устный и письменный синтаксический разбор простых и сложных предложений.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Составляют сложные предложения.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38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Прямая речь. Диалог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Активизируют знания в области синтаксиса, касающиеся прямой речи и диалога.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Выписывают из текстов предложения с прямой речью и составляют их схемы. Составляют диалоги на заданную тему. Подбирают предложения по схемам.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044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Текст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Текст, его особенности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Узнают признаки текста. Характеризуют текст по форме, виду и типу речи.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Озаглавливают тексты, расставляют знаки препинания. Устраняют не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дочёты в выборе средств связи между предложениями.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8E58CB" w:rsidRPr="008E58CB" w:rsidTr="001B7578">
        <w:trPr>
          <w:trHeight w:hRule="exact" w:val="1116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Тема и основная мысль текста. Заглавие текста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текст с точки зрения его темы, основной мысли, смысло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вой цельности.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схему. Определяют основную мысль в текстах стихотворе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ний. Пишут сочинение-описание.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5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Начальные и конечные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 текста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текст с точки зрения последовательности изложения. Опре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деляют роль и признаки начальных и конечных предложений текста.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Придумывают сказку по одному из приведённых в упражнении началь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 и конечных предложений. Продолжают текст по данному началу.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4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Ключевые слова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Выделяют ключевые слова в текстах. Пересказывают текст. Создают рассказ и описание картины, записыва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ключевые слова. Определяют названия литературных произведений по ключевым словам.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00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Основные признаки текста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Систематизируют основные признаки текста. Анализируют схему. Доказывают, что приведённое в упражнении сти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хотворение — текст. Анализируют диалог. Пишут рассказ.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710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Текст и стили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Выявляют особенности функциональных стилей речи. Определяют стили речи текстов упражнений.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988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Официально-деловой стиль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Узнают особенности текстов официально-делового стиля. Реализовывают тексты заявления, объяснительной записки.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782485" w:rsidTr="001B7578">
        <w:trPr>
          <w:trHeight w:hRule="exact" w:val="1344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782485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824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782485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824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Лексика. Культура общения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782485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24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Слово и его лексическое значение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782485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24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Активизируют знания об основных понятиях лексикологии. Определяют лексическое значение слов, учитывают его при выборе ор</w:t>
            </w:r>
            <w:r w:rsidRPr="007824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softHyphen/>
              <w:t>фограмм. Определяют стиль, тему, основную мысль текстов. Выделяют многозначные слова и слова, употреблённые в переносном значении; под</w:t>
            </w:r>
            <w:r w:rsidRPr="007824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softHyphen/>
              <w:t>бирают синонимы и антонимы к словам.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782485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24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8E58CB" w:rsidRPr="008E58CB" w:rsidTr="001B7578">
        <w:trPr>
          <w:trHeight w:hRule="exact" w:val="994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Собирание материалов к сочине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нию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данные в учебнике материалы к сочинению по картине и устно описывают картину. Проводят наблюдение и записывают увиденное в форме материалов к сочинению.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839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Общеупотребительные слова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Выделяют в речи общеупотребительные слова. Находят в текстах общеупотребительные и необщеупотребительные слова.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31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Профессионализмы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Различают профессионализмы. Находят профессионализмы в текстах учебника и в толковом словаре. Составляют предложения с профессионализмами. Отмечают ошибки ху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дожника в иллюстрациях. Определяют сферу употребления тех или иных профессионализмов.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51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Диалектизмы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Различают диалектизмы. Находят диалектизмы в текстах учебника и в толковом словаре. Подби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рают соответствующие диалектизмам общеупотребительные слова. Приво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дят примеры диалектизмов. Пишут сжатое изложение.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809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Исконно русские и заимствован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 слова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Различают исконно русские и заимствованные слова, объясняют причи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 заимствования слов. Определяют происхождение слов по этимологиче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скому словарю.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вопросы, отгадывая заимствованные слова. Пишут диктант. Заменяют заимствованные слова исконно русскими при выполнении упражнения. Составляют словосочетания с заимствованиями.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565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Новые слова (неологизмы)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Характеризуют слова с точки зрения принадлежности к активному и пассивному запасу. Выделяют неологизмы, объясняют причины их по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явления, анализируют их использование в текстах разных стилей.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Объясняют лексическое значение приведённых в учебнике неологизмов.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264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Устаревшие слова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Выделяют в речи устаревшие слова как принадлежащие к пассивному запасу лексики. Определяют значение устаревших слов при помощи толкового словаря. Отмечают ошибки художника в иллюстрации. Выделяют устаревшие сло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 в художественном тексте.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998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Словари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Извлекают необходимую информацию из лингвистических словарей раз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личных типов (толкового, словарей синонимов, антонимов, иностранных слов, этимологического). Записывают примеры словарных статей.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984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 и выполняют задания по теме разде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ла. Определяют заимствованные слова в тексте. Пишут диктант. Указы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вают признаки научного стиля в тексте.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658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Фразеология. Культура речи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Фразеологизмы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Осознают основные понятия фразеологии. Различают свободные сочета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 слов и фразеологизмы.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Находят фразеологизмы в текстах упражнений и в толковом словаре и составляют с ними предложения. Работают с иллюстрациями, определяя, какие фразеологизмы зашифрованы в них. Подбирают к словам синони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мы-фразеологизмы.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E58CB" w:rsidRPr="008E58CB" w:rsidTr="001B7578">
        <w:trPr>
          <w:trHeight w:hRule="exact" w:val="994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Источники фразеологизмов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Осознают источники появления некоторых фразеологизмов.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Составляют предложения с фразеологизмами. Готовят сообщение о про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исхождении некоторых фразеологизмов.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296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 и выполняют задания по теме 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здела.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фразеологизмы по рисункам. Пишут диктант. Заменяют сво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бодные сочетания слов фразеологизмами.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val="1805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Словообразование. Орфография. Культура речи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Морфемика и словообразование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Активизируют знания об основных понятиях морфемики и словообразо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вания.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Выделяют основы, окончания, корни, суффиксы и приставки в словах. Группируют однокоренные слова. Составляют небольшие тексты на задан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 темы. Составляют словосочетания с данными словами. Работают с тек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стом. Заполняют таблицу видов орфограмм.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8E58CB" w:rsidRPr="008E58CB" w:rsidTr="001B7578">
        <w:trPr>
          <w:trHeight w:hRule="exact" w:val="714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Описание помещения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Характеризуют тексты, содержащие описания помещений.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Находят в художественных текстах элементы описания помещений.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03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Основные способы образования слов в русском языке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слово с точки зрения способа его образования; различают способы образования слов; оценивают основные выразительные средства словообразования; устанавливают смысловую и структурную связь одно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коренных слов.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Определяют, от чего и с помощью чего образованы данные в учебнике слова; составляют цепочки однокоренных слов.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991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Этимология слов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происхождение слов по этимологическому словарю.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Готовят устное выступление на тему истории того или иного слова. Ана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лизируют стихотворение с точки зрения состава и способа образования слов.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3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Систематизация материалов к 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чинению. Сложный план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Систематизируют материалы для написания сочинения и составляют сложный план сочинения.Пишут сочинение (описание помещения), используя составленный план и собранные материалы.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994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Буквы а и о в корне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-кас-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—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-кос-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Усваивают правило написания букв а и о в корне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-кас-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—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-кос-. 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Опреде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ляют разные значения слов с корнем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-кас-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—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-кос-.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32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Буквы а и о в корне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-гар-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—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-гор-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Усваивают правило написания букв а и о в корне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-гар-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—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-гор-.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Состав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ляют словосочетания с глаголами с изучаемым чередованием в корне. Об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разуют от слов с изучаемым чередованием однокоренные приставочным способом.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12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Буквы а и о в корне -зар- — -зор-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букв а и о в корне -зар- — -зор-. Выполняют упражнения, руководствуясь усвоенным правилом. Анали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зируют и составляют таблицу. Объясняют орфограммы в стихотворениях. Составляют рассказ по рисункам.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Буквы ы и и после приставок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букв ы и и после приставок.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правилом, объяс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няя условия употребления буквы ы или и. Образовывают от слов одноко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ренные приставочным способом.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15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Гласные в приставках пре- и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гласных в приставках пре- и при-.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таблицу. Выполняют упражнения, руководствуясь усвоен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ным правилом. Определяют способы образования слов. Отрабатывают 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выки работы со словарём. Анализируют тексты, объясняют условия вы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бора орфограмм в них. Пишут диктант. Пишут выборочное изложение по произведению художественной литературы.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399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соединительные о и е в сложных словах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понятие сложного слова и правило написания соединитель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 о и е в сложных словах.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Образуют сложные слова от данных в упражнении слов. Объясняют усло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вия выбора орфограмм в сложных словах.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Сложносокращённые слова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понятие сложносокращённого слова.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Образуют сложносокращённые слова и определяют, как образованы дан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 в упражнениях сложносокращённые слова. Анализируют рисунки. Пишут диктант. Пишут сочинение по картине.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1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Морфемный и словообразователь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ный разбор слова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Выделяют значимые части слова и способ его образования. Выполняют письменный морфемный и словообразовательный разбор слов.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Заполняют таблицу. Определяют исходное слово в словообразовательной цепочке.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14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 и выполняют задания по теме 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здела.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Пишут диктант из слов, правописание которых изучалось в разделе. За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писывают сложный план сообщения о составе слова и способах словообра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зования. Приводят примеры образования слов. Составляют и заполняют таблицы. Анализируют текст.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35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Морфология. Орфография. Культура речи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2031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Имя существительное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Имя существительное как часть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Активизируют знания об имени существительном как о части речи. Ха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рактеризуют морфологические признаки имени существительного и его синтаксическую роль.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Выделяют имена собственные в текстах. Пишут письмо товарищу. Ана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лизируют и заполняют таблицы. Объясняют правописание окончаний су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ществительных. Склоняют существительные по падежам. Определяют спо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собы образования существительных. Пишут диктант.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8E58CB" w:rsidRPr="008E58CB" w:rsidTr="001B7578">
        <w:trPr>
          <w:trHeight w:hRule="exact" w:val="1139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Разносклоняемые имена суще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ствительные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разносклоняемые имена существительные.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Заполняют и озаглавливают таблицу. Склоняют по падежам разноскло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няемые имена существительные, составляют с ними словосочетания. Пи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519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Буква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 суффиксе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-ен-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суще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ствительных на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-мя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Усваивают правило написания буквы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 суффиксе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-ен-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существитель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ных на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-мя.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Записы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вают план словарной статьи для словаря русских личных имён. Готовят устное выступление о происхождении имён.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997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Несклоняемые имена существи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тельные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несклоняемые имена существительные.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Составляют словосочетания с несклоняемыми именами существитель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ными, ставя их в разных падежах.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251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Род несклоняемых имён суще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ствительных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род несклоняемых имён существительных.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Составляют словосочетания и предложения с несклоняемыми именами существительными. Записывают текст, по аналогии с текстом устно опи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сывают свой родной край.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002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Имена существительные общего рода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имена существительные общего рода.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Составляют предложения с именами существительными общего рода и согласуют их с другими частями речи.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21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Морфологический разбор имени существительного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Характеризуют имя существительное по его морфологическим призна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кам и синтаксической роли.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устный и письменный разбор имён существительных. Ана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лизируют текст. Подбирают примеры существительных, обозначающих 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стояние человека. Пишут сочинение.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274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Не с существительными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не с существительными. Различают не- — приставку, не — часть корня и не — отрицательную частицу.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Списывают тексты упражнений, обозначая условия выбора орфограмм и расставляя знаки препинания.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83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Буквы ч и щ в суффиксе суще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ствительных -чик (-щик)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букв ч и щ в суффиксе существительных -чик (-щик).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правилом; обозна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чают условия выбора орфограмм. Узнают слова по толкованию их лекси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ческого значения.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7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Гласные в суффиксах существи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тельных -ек и -ик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гласных в суффиксах существительных -ек и -ик.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Заменя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слова однокоренными с уменьшительно-ласкательными суффиксами.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201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Гласные о и е после шипящих в суффиксах существительных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гласных о и е после шипящих в суффик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сах существительных.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правилом; обозна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чают условия выбора орфограмм. Определяют значения суффиксов в сло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вах. Письменно объясняют способы образования слов.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987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 и выполняют задания по теме разде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ла. Пишут диктант из слов, правописание которых изучалось в разделе. Составив сложный план, делают устное сообщение об имени существитель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ном. Составляют и заполняют таблицы. Характеризуют имена существи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тельные. Анализируют стихотворный текст. Определяют основную мысль, тему текста и ключевые слова.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val="2431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Имя прилагательное как часть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Активизируют знания об имени прилагательном как о части речи. Ха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рактеризуют морфологические признаки имени прилагательного и его син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таксическую роль.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Работают с иллюстрацией, характеризуя предметы, изображённые на ней. Составляют словосочетания с именами прилагательными. Анализи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руют текст, выделяя основную мысль. Обозначают изученные орфограм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мы, относящиеся к имени прилагательному. Заполняют таблицу.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8E58CB" w:rsidRPr="008E58CB" w:rsidTr="001B7578">
        <w:trPr>
          <w:trHeight w:hRule="exact" w:val="1306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Описание природы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Характеризуют тексты, содержащие описания природы.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основную мысль, структуру описания природы; языковые средства, используемые в описании. Создают собственное описание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роды.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02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Степени сравнения имён прила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гательных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Правильно образовывают сравнительную и превосходную степени срав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нения имён прилагательных.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Выделяют имена прилагательные в разных степенях сравнения как чле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 предложения. Выделяют морфемы в именах прилагательных в степе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нях сравнения. Письменно сравнивают различные объекты.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4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Разряды прилагательных по зна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чению. Качественные прилагатель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Характеризуют имена прилагательные по значению. Распознают каче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ственные имена прилагательные.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Продолжают текст по данному началу, используя сложные прилагатель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ные. Пишут сочинение-описание природы, предварительно составив план.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06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Относительные прилагательные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относительные имена прилагательные.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данные в учебнике относительные имена прилагательные, обозначающие разные признаки предмета. Озаглавливают тексты и выде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ляют в них основную мысль. Пишут выборочное изложение по произве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дению художественной литературы.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987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Притяжательные прилагатель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притяжательные имена прилагательные.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и списывают текст. Обозначают условия выбора букв ъ или ь в именах прилагательных.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2116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Морфологический разбор имени прилагательного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Характеризуют имя прилагательное по его морфологическим признакам и синтаксической роли.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устный и письменный разбор имён прилагательных. Анали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зируют текст и характеризуют отдельные слова текста. Подбирают сино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нимы к прилагательным. Выписывают прилагательные из отрывка произ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ведения художественной литературы, изучаемого в 6 классе.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58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Не с прилагательными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не с именами прилагательными. Выполняют упражнения, руководствуясь усвоенным правилом. Разли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чают не- — приставку, не — часть корня и не — отрицательную части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цу.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277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Буквы о и е после шипящих и ц в суффиксах прилагательных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букв о и е после шипящих и ц в суф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фиксах имён прилагательных.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Устно описывают картину.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0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Одна и две буквы н в суффиксах прилагательных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одной и двух букв н в суффиксах имён прилагательных.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Подби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рают к приведённым в учебнике существительным однокоренные прила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гательные с изучаемой орфограммой. Образуют от полных имён прилага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тельных краткие. Анализируют и исправляют таблицу. Устно описывают предмет (куклу).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34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Различение на письме суффиксов прилагательных -к- — -ск-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суффиксов имён прилагательных -к- и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-СК-. Выполняют упражнения, руководствуясь усвоенным правилом. Запол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няют таблицу.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0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Дефисное и слитное написание сложных прилагательных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дефисного и слитного написания сложных имён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лагательных. Выполняют упражнения, руководствуясь усвоенным пра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вилом. Образуют сложные имена прилагательные от данных в учебнике слов. Анализируют текст отрывков из произведения художественной ли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тературы.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25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 и выполняют задания по теме разде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ла. Пишут диктант из слов, правописание которых изучалось в разделе. Составляют и заполняют таблицы. Анализируют тексты и отдельные сло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 текстов. Пишут диктант. Составляют небольшой текст на заданную тему и готовят на его основе выступление.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909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Имя числительное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Имя числительное как часть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и характеризуют общекатегориальное значение, морфоло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гические признаки и синтаксическую роль имени числительного.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количественные и порядковые числительные при выполне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нии упражнений. Составляют предложения с числительными. Отрабаты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вают навыки правильного произношения числительных, записанных циф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рами. Составляют и пишут расписку.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8E58CB" w:rsidRPr="008E58CB" w:rsidTr="001B7578">
        <w:trPr>
          <w:trHeight w:hRule="exact" w:val="994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Простые и составные числитель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простые и составные числительные.Различают сочетания слов, указывающие на точное и приблизительное количество предметов. Анализируют числительные в тексте.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3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Мягкий знак на конце и в сере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дине числительных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слов с мягким знаком на конце и в се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редине числительных. Выполняют упражнения, руководствуясь усвоенным правилом. Делят слова на группы согласно виду орфограммы. Определяют стиль текста, списывают его, заменяя цифры словами.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39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Порядковые числительные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порядковые числительные.Составляют словосочетания и предложения с порядковыми числитель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ными. Анализируют примеры объявлений. Составляют и записывают своё объявление. Записывают слова на тему «Спортивная гимнастика» и 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ставляют с ними сложные предложения.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990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Разряды количественных числи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тельных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разряды количественных числительных.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Заполняют таблицу. Доказывают, что предложения, приведённые в упражнении, составляют текст.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Числительные, обозначающие целые числа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Правильно изменяют по падежам числительные, обозначающие целые числа.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Обозначают падежи числительных в упражнениях. Заменяют цифры сло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вами в упражнениях. Пишут выборочное изложение по произведению ху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дожественной литературы.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841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Дробные числительные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дробные числительные. Записывают словами арифметические примеры. Составляют рассказ по рисунку.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278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Собирательные числительные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собирательные числительные. Составляют словосочетания и предложения с собирательными числитель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ными. Анализируют рисунки и составляют по ним предложения. Заменя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цифры в предложениях собирательными числительными. Пишут дик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38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Морфологический разбор имени числительного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Характеризируют имя числительное по морфологическим признакам и синтаксической роли. Выполняют устный и письменный разбор имён чис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лительных. Составляют предложения по рисункам. Определяют основную мысль текста, заменяют числительные цифрами и списывают один из аб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зацев.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06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 и выполняют задания по теме разде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ла. Пишут диктант из слов, правописание которых изучалось в разделе. Составляют и записывают сложный план сообщения об имени числитель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ном как части речи. Определяют стиль текста, списывают его, заменяя числа словами. Готовят устное выступление перед классом на тему «Бере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гите природу!».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95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Местоимение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Местоимение как часть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Характеризуют местоимение как часть речи.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Списывают предложения, вставляя местоимения. Подчёркивают место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имения как члены предложения. Отмечают недочёты в употреблении ме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стоимений.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8E58CB" w:rsidRPr="008E58CB" w:rsidTr="001B7578">
        <w:trPr>
          <w:trHeight w:hRule="exact" w:val="1202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Личные местоимения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личные местоимения. Склоняют личные местоимения по па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дежам. Составляют словосочетания с личными местоимениями. Заменяют в предложениях имена существительные местоимениями. Отмечают ошиб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ки в употреблении местоимений.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276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Возвратное местоимение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себя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Распознают возвратное местоимение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себя.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падеж возвратного местоимения в текстах. Заменяют выде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ленные в тексте слова фразеологизмами с местоимением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себя.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Устраняют недочёты в употреблении местоимений. Пишут рассказ от 1-го лица по 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сункам.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21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Вопросительные и относительные местоимения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вопросительные и относительные местоимения.Склоняют вопросительные и относительные местоимения по падежам. Вставляют пропущенные местоимения в предложения. Составляют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ложения с местоимениями. Находят морфологические ошибки в образова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нии форм глаголов и местоимений. Анализируют текст.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9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Неопределённые местоимения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неопределённые местоимения. Анализируют таблицу. Составляют предложения с неопределёнными ме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стоимениями, вставляют пропущенные местоимения в текст. Определяют способы образования неопределённых местоимений. Подбирают однокорен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 слова к словам с непроверяемыми орфограммами.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0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Отрицательные местоимения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отрицательные местоимения. Определяют способ образования отрицательных местоимений. Состав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ляют словосочетания и предложения с отрицательными местоимениями. Обозначают условия выбора не или ни и слитного или раздельного напи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сания в отрицательных местоимениях. Пишут диктант.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Притяжательные местоимения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притяжательные местоимения. Склоняют притяжательные местоимения по падежам, определяют их разряд. Заменяют существительные местоимениями в предложениях. Устраняют недочёты в употреблении отрицательных местоимений. Срав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нивают тексты писем.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699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Рассуждение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Пишут сочинение-рассуждение на заданную тему, предварительно соста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вив план. Выделяют в сочинении местоимения.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03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Указательные местоимения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указательные местоимения. Определяют падеж указательных местоимений, склоняют их по паде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жам. Анализируют текст, выписывают из него словосочетания с местои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мениями. Анализируют разные планы текста. Составляют на основе про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стого плана сложный.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28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Определительные местоимения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определительные местоимения.Определяют синтаксическую роль определительных местоимений в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ложениях. Анализируют таблицу. Склоняют словосочетания с определи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тельными местоимениями. Пишут сочинение на заданную тему.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860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Местоимения и другие части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Выделяют местоимения по признаку сходства с другими частями речи. Заполняют таблицу. Анализируют пословицы, содержащие местоимения.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Морфологический разбор местои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Характеризируют местоимение по морфологическим признакам и син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таксической роли. Выполняют устный и письменный разбор местоимений. Пишут сочинение (рассуждение или описание) по картине.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02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 и выполняют задания по теме разде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ла. Пишут диктант из слов, правописание которых изучалось в разделе. Составляют сложный план сообщения о местоимении как части речи, го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товят сообщение. Заполняют таблицы. Выписывают местоимения из худо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жественного текста. Озаглавливают и анализируют текст-рассуждение.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2056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Глагол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Глагол как часть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Активизируют знания о глаголе как части речи.Характеризуют морфологические признаки глагола и его синтаксиче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скую роль. Определяют вид, форму, спряжение глаголов при выполнении упражнений. Объясняют условия выбора гласных в корнях и окончаниях глаголов. Анализируют роль глаголов в текстах. Пишут сочинение-рассказ на заданную тему. Подбирают однокоренные глаголы к словам. Обознача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способы образования глаголов.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8E58CB" w:rsidRPr="008E58CB" w:rsidTr="001B7578">
        <w:trPr>
          <w:trHeight w:hRule="exact" w:val="1406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Разноспрягаемые глаголы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разноспрягаемые глаголы.Указывают время, лицо, число разноспрягаемых глаголов в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ниях. Спрягают изучаемые глаголы. Анализируют таблицы. Составляют и записывают диалог на заданную тему. Анализируют значение слов.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25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Глаголы переходные и непере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ходные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переходные и непереходные глаголы. Составляют и анали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зируют словосочетания с переходными и непереходными глаголами. 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ставляют схемы предложений. Отмечают ошибки в употреблении глаго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лов. Записывают слова на тему «Стройка» и составляют с ними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8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Наклонение глагола. Изъяви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тельное наклонение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наклонение глаголов. Распознают глаголы в изъявительном наклонении. Указывают вид и время глаголов в изъявительном наклонении. Анали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зируют текст и выписывают из него глаголы, распределяя их по именам. Пишут изложение на заданную тему.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9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Условное наклонение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глаголы в условном наклонении. Определяют способ образования условного наклонения. Анализируют тексты и характеризуют глаголы в текстах. Составляют текст на задан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ную тему и выделяют в тексте глаголы в условном наклонении.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977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Повелительное наклонение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глаголы в повелительном наклонении. Анализируют таблицу, демонстрирующую способы образования повели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тельного наклонения. Обозначают основу, суффиксы и окончание в глаго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лах в повелительном наклонении. Составляют предложения с глаголами. Определяют вид, время и наклонение глаголов. Пишут призывы к празд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нику, используя глаголы в повелительном наклонении. Пишут рассказ по рисункам.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07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Употребление наклонений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Правильно употребляют наклонения в речи. Выражают просьбу, используя разные наклонения. Анализируют сти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хотворение. Заменяют в тексте глаголы в неопределённой форме глагола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ми в форме повелительного наклонения. Обозначают вид и наклонение глаголов в текстах. Составляют связный текст на заданную тему. Изменя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наклонения глаголов. Пишут диктант. Составляют рецепт.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85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Безличные глаголы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безличные глаголы. Употребляют безличные глаголы в прошедшем, настоящем и будущем времени. Составляют предложения с безличными глаголами. Пишут дик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859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Морфологический разбор глагола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Характеризируют глагол по морфологическим признакам и синтаксиче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ской роли. Выполняют устный и письменный разбор глаголов.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96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Рассказ на основе услышанного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вступление и заключительную часть рассказа на основе услышанного. Пишут сочинение на основе услышанного от старших рас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сказа.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9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Правописание гласных в суф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фиксах глаголов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гласных в суффиксах глаголов. Выполняют упражнения, руководствуясь усвоенным правилом. Образу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от глаголов разные формы времени, лица и наклонения. Составляют словосочетания с глаголами. Устно пересказывают текст от 3-го лица.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03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 и выполняют задания по теме разде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ла. Пишут диктант из слов, правописание которых изучалось в разделе. Составляют сложный план сообщения о глаголе как части речи, готовят сообщение. Распознают глаголы в разных формах и наклонениях в упраж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нениях. Называют виды орфограмм в стихотворении. Составляют и запол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няют таблицы.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006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и систематизация изученного в 5-6 классах. Культура речи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Разделы науки о языке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Систематизируют знания о разделах науки о языке.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Заполняют таблицу. Составляют и записывают сложный план устного сообщения на тему «Разделы науки о языке».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8E58CB" w:rsidRPr="008E58CB" w:rsidTr="001B7578">
        <w:trPr>
          <w:trHeight w:hRule="exact" w:val="1403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Орфография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Повторяют содержание изученных орфографических правил и алгорит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мы их использования. Обозначают условия выбора орфограмм в упражне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ниях. Составляют и заполняют таблицы. Группируют слова по видам ор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фограмм. Записывают примеры заданных орфограмм.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013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Пунктуация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Повторяют содержание изученных пунктуационных правил. Расставляют знаки препинания в текстах упражнений. Пишут сочине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ние на заданную тему.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55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Лексика и фразеология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Систематизируют знания о лексикологии и фразеологии как разделах науки о языке.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Характеризуют устаревшие слова в отрывке из произведения художе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ственной литературы. Определяют стиль и основную мысль текста, выпи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сывают слова с орфограммами.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005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Словообразование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Систематизируют знания о словообразовании как разделе науки о языке. Подбирают к словам формы и однокоренные слова. Обозначают состав слов и способ их образования.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021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Систематизируют знания о морфологии как разделе науки о языке. Указывают падежи именных частей речи. Читают текст, выписывают примеры числительных. Подбирают синоним к одному из слов текста.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35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Систематизируют знания о синтаксисе как разделе науки о языке. Списывают текст, определяют его основную мысль, выделяют однород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 члены и основы предложений. Определяют значение выделенного в тексте слова.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57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 КЛАСС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DA1344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14</w:t>
            </w:r>
            <w:r w:rsidR="008E58CB" w:rsidRPr="008E58C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E58CB" w:rsidRPr="008E58CB" w:rsidTr="001B7578">
        <w:trPr>
          <w:trHeight w:hRule="exact" w:val="1512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pStyle w:val="a3"/>
              <w:numPr>
                <w:ilvl w:val="0"/>
                <w:numId w:val="26"/>
              </w:numPr>
              <w:tabs>
                <w:tab w:val="left" w:pos="710"/>
              </w:tabs>
              <w:ind w:left="0" w:firstLine="222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Русский язык как развивающее</w:t>
            </w: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ся явление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Русский язык как развивающее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ся явление 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вопросы по содержанию текстов упражнений. Пишут дик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тант. Работают над лексикой текстов с целью осмыслить тему «Развитие языка». Создают аргументированный текст по теме. Попутно решают от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дельные вопросы лексики, синтаксиса, фонетики, орфографии.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E58CB" w:rsidRPr="008E58CB" w:rsidTr="001B7578">
        <w:trPr>
          <w:trHeight w:hRule="exact" w:val="1365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изученного в 5-6 классах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Синтаксис. Синтаксический раз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бор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(диагностирующие) вопросы по теме. Состав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ляют словосочетания и предложения на близкие учащимся темы. Читают выразительно и списывают тексты, работая над орфограммами. Выполня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синтаксический разбор (полный и частичный).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DA134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E58CB" w:rsidRPr="008E58CB" w:rsidTr="001B7578">
        <w:trPr>
          <w:trHeight w:hRule="exact" w:val="1414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Пунктуация. Пунктуационный разбор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(диагностические) вопросы, иллюстрируют от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веты своими примерами. Составляют из простых предложений сложные и анализируют их пунктуацию. Оформляют предложения с прямой речью и обращением и анализируют их пунктуацию. Пишут диктант.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A1344">
        <w:trPr>
          <w:trHeight w:hRule="exact" w:val="2063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Лексика и фразеология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(диагностические) вопросы. Работают над лек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сическим значением слов с толковым словарём. Подбирают примеры лек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сических явлений из литературных произведений. Читают интонационно правильно и списывают тексты, попутно работая над орфографией и пунк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туацией. Работают над особенностями употребления слов разных лексиче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ских групп.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98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Фонетика и орфография. Фонети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ческий разбор слов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(диагностические) вопросы, иллюстрируют от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веты своими примерами. Читают выразительно поэтические тексты. Вы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являют особенности русской фонетики. Выполняют фонетический разбор слов на основе определённого порядка. Работают над орфограммами с фо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нетическими опознавательными признаками. Читают и сжато пересказы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вают текст. Читают и озаглавливают текст, составляют план художествен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ного текста.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681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Словообразование и орфография. Морфемный и словообразователь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ный разбор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вопросы. Выполняют морфемный и словообра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зовательный разбор в соответствии с порядком разбора. Соотносят выбор орфограммы со словообразовательными условиями. Читают тексты, оза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главливают, списывают, мотивируют выбор орфограмм.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A1344">
        <w:trPr>
          <w:trHeight w:hRule="exact" w:val="3858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Морфология и орфография. Мор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фологический разбор слова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вопросы. Читают текст и рассуждают на ос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нове его содержания. Выполняют задание интегрированного характера — готовят доклад о М. В. Ломоносове. Развивают речь: формулируют основ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ную мысль текста, создают аргументативную часть высказывания. Клас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сифицируют части речи и выполняют морфологический разбор. Соотносят и обосновывают выбор орфограмм разных видов с морфологическими ус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ловиями и опознавательными признаками. Читают тексты выразительно, определяют тип и стиль, членение на абзацы, составляют вопросный план. Составляют таблицу на соотнесённость морфологии и орфографии. Выпол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няют письменно творческое задание по картине.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38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Тексты и стили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Текст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вопросы. Читают текст интонационно пра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вильно (осознанно), озаглавливают, находят языковые средства связи. Спи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сывают текст, деля на абзацы, попутно работая над орфографией. 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ставляют связный текст и озаглавливают его. Пишут свободный диктант. Формулируют, что такое текст и каковы его типы.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DA1344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8E58CB" w:rsidRPr="008E58CB" w:rsidTr="001B7578">
        <w:trPr>
          <w:trHeight w:hRule="exact" w:val="887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Стили литературного языка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Знакомятся с учебным текстом. Дополняют информацией начатые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ложения. Определяют стиль текстов и обосновывают ответ. Соотносят сти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ли текстов и жанры.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A1344">
        <w:trPr>
          <w:trHeight w:hRule="exact" w:val="111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Диалог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понятие диалога.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тексты, содержащие диалоги. Читают диалоги по ролям.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A1344">
        <w:trPr>
          <w:trHeight w:hRule="exact" w:val="844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Виды диалогов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виды диалогов. Анализируют диалоги, выделяя речевые за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дачи участников. Моделируют диалоги на заданную тему.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A1344">
        <w:trPr>
          <w:trHeight w:hRule="exact" w:val="2259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Публицистический стиль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публицистический стиль как функциональную разновид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ность языка.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Подбирают свои примеры текстов изучаемого стиля. Находят признаки публицистического стиля в текстах. Создают устное выступление в публи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цистическом стиле, записывают развёрнутый план и рабочие материалы. Выступают в аудитории с подготовленным текстом-убеждением. Пишут свободный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084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Морфология и орфография. Культура речи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A1344">
        <w:trPr>
          <w:trHeight w:hRule="exact" w:val="2037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Причастие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Причастие как часть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и характеризуют общекатегориальное значение, морфоло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гические признаки и синтаксическую роль причастия.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Рассуждают с обоснованием своего мнения об особенностях причастия как части речи. Находят и дифференцируют причастия по указанным признакам в предложениях и текстах. Попутно работают над орфографией, пунктуацией, синтаксисом, стилями.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DA134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8E58CB" w:rsidRPr="008E58CB" w:rsidTr="001B7578">
        <w:trPr>
          <w:trHeight w:hRule="exact" w:val="1402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Склонение причастий и правопи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сание гласных в падежных оконча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ниях причастий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Выявляют путём наблюдений особенности склонения причастий. Скло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няют предложенные словосочетания. Усваивают правило написания глас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 в падежных окончаниях причастий. Выполняют упражнения, руко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водствуясь усвоенным правилом.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A1344">
        <w:trPr>
          <w:trHeight w:hRule="exact" w:val="1568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Причастный оборот. Выделение причастного оборота запятыми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причастный оборот. Анализируют словосочетания с прича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стием. Опознают одиночные причастия и причастные обороты в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жениях. Анализируют условия обособления причастного оборота. Выпол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няют творческое задание — описание окрестностей с элементами рассуж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дения.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1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Описание внешности человека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Знакомятся с основными видами словесного описания внешности чело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века. Читают разные литературные тексты с описанием внешности. Ана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лизируют роль причастных оборотов и причастий в портретных характе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ристиках.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3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Действительные и страдательные причастия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материал для наблюдений. Знакомятся с определением действительных и страдательных причастий. Опознают разные причастия, используя образец рассуждения. Отрабатывают пунктуацию при причаст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 оборотах.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28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Краткие и полные страдательные причастия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краткие и полные формы страдательных причастий. Работают по образцу над формой причастий. Определяют синтаксиче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скую роль причастия в предложении. Пишут свободный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691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Действительные причастия 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стоящего времени. Гласные в суф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фиксах действительных причастий настоящего времени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действительные причастия настоящего времени.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Работают с таблицей и материалом для ознакомления. Образуют дей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ствительные причастия от разных глаголов. Изучают правило выбора ор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фограммы в данных причастиях. Выполняют упражнения, руководству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ясь усвоенным правилом. Работают с текстом, насыщенным причастиями.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8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Действительные причастия про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шедшего времени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действительные причастия прошедшего времени.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Работают по таблице и с материалом для ознакомления. Образуют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частия от разных глаголов. Работают с литературными примерами, насы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щенными причастиями изучаемой формы. Пишут изложение от 3-го лица.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A1344">
        <w:trPr>
          <w:trHeight w:hRule="exact" w:val="2135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Страдательные причастия насто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ящего времени. Гласные в суффик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сах страдательных причастий 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стоящего времени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страдательные причастия настоящего времени.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Работают с таблицей и материалом для ознакомления. Усваивают пра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вило выбора суффикса в страдательных причастиях. Образуют причастия от разных глаголов. Преобразуют сложное предложение в простое с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частным оборотом. Заменяют действительные причастия на страдатель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40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Страдательные причастия про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шедшего времени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страдательные причастия прошедшего времени.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Работают с таблицей и материалом для ознакомления. Образуют страда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тельные причастия от разных глаголов. Списывают предложения с прича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стиями, работая над пунктуацией и орфографией. Анализируют таблицу.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03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Гласные перед н в полных и кратких страдательных прича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стиях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гласных перед н в полных и кратких страдательных причастиях.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Состав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ляют свои словосочетания и предложения с указанными причастиями для описания внешности человека. Проводят самопроверку усвоенного правила.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2282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Одна и две буквы н в суффиксах страдательных причастий прошед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шего времени. Одна буква н в от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глагольных прилагательных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правила написания одной и двух букв н в суффиксах стра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дательных причастий прошедшего времени и одной буквы н в отглаголь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 прилагательных.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Работают по материалу для наблюдений. Списывают литературный текст, работая над пунктуацией и орфографией. Читают выразительно текст.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A1344">
        <w:trPr>
          <w:trHeight w:hRule="exact" w:val="2843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Одна и две буквы н в суффиксах кратких страдательных причастий и в кратких отглагольных прила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гательных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правила написания одной и двух букв н в суффиксах крат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ких страдательных причастий и кратких отглагольных прилагательных.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Работают по материалу для наблюдений. Производят различные замены глаголов на краткие причастия или прилагательных на однокоренные причастия. Читают и списывают текст, расставляя знаки препинания и выделяя суффиксы; работают над типом и стилем текста. Пишут выборочное изло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288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Морфологический разбор прича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Характеризуют причастие по его морфологическим признакам и синтак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сической роли. Выполняют устный и письменный морфологический раз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бор причастий. Читают текст, обращая внимание на интонацию перечис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21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Слитное и раздельное написание не с причастиями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слитного и раздельного написания не с причастиями.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Вырази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тельно читают текст, работая над его особенностями. Тренируются в раз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 видах орфограмм связанных с написанием не (слитно или раздель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но).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694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Буквы е и ё после шипящих в суффиксах страдательных прича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стий прошедшего времени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букв е и ё после шипящих в суффиксах страдательных причастий прошедшего времени.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Пишут словарный диктант и составляют свои предложения. Собирают материал к сочинению — описанию внешности человека, пишут сочинение.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06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 и выполняют контрольные задания. Составляют и заполняют таблицы. Распределяют причастия в зависимо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сти от видов орфограмм. Пишут свободный диктант. Подбирают собствен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 примеры из произведений художественной литературы на изученную тему.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2040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4.2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Деепричастие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Деепричастие как часть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и характеризуют общекатегориальное значение, морфоло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гические признаки и синтаксическую роль деепричастия. Опознают дее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причастия как самостоятельную часть речи.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Читают тексты в упражнениях, определяют их тип и стиль, списывают, попутно работают над орфографией. Корректируют предложения с нару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шением нормы в употреблении деепричастий.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DA1344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8E58CB" w:rsidRPr="008E58CB" w:rsidTr="001B7578">
        <w:trPr>
          <w:trHeight w:hRule="exact" w:val="198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Деепричастный оборот. Запятые при деепричастном обороте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деепричастный оборот. Опознают деепричастные обороты и отмечают их с помощью графических обозначений. Читают текст, определяют его тип и стиль, структуру, составляют во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просный план. Заменяют глаголы на деепричастия при выполнении упраж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нений. Формируют навык обособления деепричастия и деепричастных обо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ротов. Составляют свои предложения по рисункам и схемам. Уточняют функцию деепричастия в художественном тексте.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852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Раздельное написание не с дее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причастиями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не с деепричастиями. Выполняют упражнения, руководствуясь усвоенным правилом.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7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Деепричастия несовершенного вида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деепричастия несовершенного вида.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материал таблицы. Образуют деепричастия несовершенно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го вида, выделяя суффиксы. Списывают, тренируясь в опознавании и обо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соблении деепричастий и деепричастных оборотов.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25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Деепричастия совершенного вида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деепричастия совершенного вида.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материал таблицы. Выполняют тренировочные упражне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ния. Пишут диктант. Составляют рассказ по картине.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24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Морфологический разбор деепри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частия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Характеризуют деепричастие по его морфологическим признакам и си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нтаксической роли.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устный и письменный морфологический разбор дееприча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стий.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Пишут свободный диктант по отрывку из художественного произведе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A1344">
        <w:trPr>
          <w:trHeight w:hRule="exact" w:val="2135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вопросы. Готовят сообщение по изученной теме на основе сложного плана со своими примерами. Образуют различ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 формы глаголов и деепричастий. Списывают текст, работая над от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дельными видами орфографии и пунктуационным выделением дееприча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стий и деепричастных оборотов. Самостоятельно составляют таблицу обоб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щающего характера.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A1344">
        <w:trPr>
          <w:trHeight w:hRule="exact" w:val="1696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Наречие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Наречие как часть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и характеризуют общекатегориальное значение, морфоло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гические признаки и синтаксическую роль наречия.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Выписывают наречия в словосочетаниях с другими словами. Читают тек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сты и рассуждают об оправданности употребления наречий с точки зре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 норм литературного языка и функции наречий.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DA134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E58CB" w:rsidRPr="008E58CB" w:rsidTr="001B7578">
        <w:trPr>
          <w:trHeight w:hRule="exact" w:val="852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Смысловые группы наречий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наречия разных разрядов. Составляют и записывают рассказ с использованием в нём наречий. Выполняют творческое задание по кар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тине.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850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Степени сравнения наречий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степени сравнения наречий. Образуют разные формы наре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чий. Работают с текстами, опознавая наречия в разных формах.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691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Морфологический разбор наре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Характеризуют наречие по его морфологическим признакам и синтак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сической роли. Выполняют морфологические разборы наречий. Попутно работают с разными видами орфограмм. Пишут рассуждения на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женную тему на основе прочитанного текста. Пишут диктант по памяти.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A1344">
        <w:trPr>
          <w:trHeight w:hRule="exact" w:val="2407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Слитное и раздельное написание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 наречиями на о и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Усваивают правило слитного и раздельного написания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 наречиями на о и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е.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Трени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руются в написании наречий, определяя выбор орфограммы. Читают тек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сты, работают над их особенностями, озаглавливают, делят на абзацы, 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ходят наречия с текстообразующей функцией. Работают с таблицей обоб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щённого характера.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A1344">
        <w:trPr>
          <w:trHeight w:hRule="exact" w:val="2560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Буквы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 приставках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отрицательных наречий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Усваивают правило написания букв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 приставках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отри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цательных наречий.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Трени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руются в выборе написаний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или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на материале упражнений, попут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 повторяя другие виды орфограмм. Анализируют таблицу, подбирают свои примеры, составляют сложный план ответа на тему, пишут диктант. Составляют устный рассказ по опорным словам, подбирают заголовок.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A1344">
        <w:trPr>
          <w:trHeight w:hRule="exact" w:val="1830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Одна и две буквы н в наречиях на о и 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одной и двух букв н в наречиях на о и е.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Трени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руются на материале упражнений в выборе н или нн. Попутно работают над разными видами орфограмм, условиями их выбора, а также повторя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пунктуацию.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A1344">
        <w:trPr>
          <w:trHeight w:hRule="exact" w:val="1700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Описание действий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Читают текст, списывают его, подчёркивая наречия и определяя их роль в описании действий. Корректируют неоправданное повторение слов, за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писывают исправленный вариант. Собирают материалы наблюдений за ка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кими-либо действиями в разных профессиях, отмечают наречия. Пишут сочинение о труде как заметку для стенгазеты.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27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Буквы о и е после шипящих на конце наречий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букв о и е после шипящих на конце 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речий. Выполняют упражнения, руководствуясь усвоенным правилом. Работа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с таблицей по теме. Дифференцируют слова с разными видами орфо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грамм.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A1344">
        <w:trPr>
          <w:trHeight w:hRule="exact" w:val="1981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Буквы о и а на конце наречий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букв о и а на конце наречий.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Работа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с таблицей на данную орфограмму. Тренируются в выборе написаний букв о или а с графическим объяснением условия выбора орфограммы. Пишут подробное изложение рассказа. Рассматривают картину и пишут рассказ от имени героя картины.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33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Дефис между частями слова в 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речиях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дефиса между частями слова в наречиях. Выполняют упражнения, руководствуясь усвоенным правилом. Образу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наречия разными способами и выбирают правильное написание. Сопо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ставляют дефисное написание неопределённых местоимений и наречий. Составляют таблицу.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A1344">
        <w:trPr>
          <w:trHeight w:hRule="exact" w:val="2253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Слитное и раздельное написание приставок в наречиях, образован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 от существительных и количе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ственных числительных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слитного и раздельного написания приставок в наре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чиях, образованных от существительных и количественных числительных.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Состав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ляют свои словосочетания или предложения с раздельным и слитным 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писанием слов. Читают и списывают текст, работая над разными видами орфограмм наречий.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A1344">
        <w:trPr>
          <w:trHeight w:hRule="exact" w:val="1974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Мягкий знак после шипящих на конце наречий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правила написания мягкого знака после шипящих на конце наречий.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Сопостав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ляют разные виды орфограмм, связанных с правописанием мягкого зна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ка после шипящих. Заполняют таблицу обобщённого характера.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852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Учебно-научная речь. Отзыв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признаки учебно-научной речи и правила написания отзыва. Анализируют отзывы, данные в учебнике и найденные в Интернете. 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ставляют собственные отзывы.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385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Учебный доклад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понятие и структуру учебного доклада.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Составляют сложный план текста. Готовят тематические учебные докла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ды. Анализируют отзыв на доклад и доклад, приведённый в учебнике. Пи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шут мини-сочинение-рассуждение, анализируя свои доклады по различ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ным школьным предметам.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A1344">
        <w:trPr>
          <w:trHeight w:hRule="exact" w:val="1991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вопросы. Готовят сообщение о наречии по соб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ственному сложному плану. Пишут словарный диктант по теме. Пишут свободный диктант, подчёркивая наречия как члены предложения. Вы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полняют тренировочные упражнения на разные виды орфограмм, изучен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 в теме «Наречие». Составляют таблицу.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A1344">
        <w:trPr>
          <w:trHeight w:hRule="exact" w:val="2558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Категория состояния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Категория состояния как часть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категорию состояния как часть речи. Различают слова категории состояния и наречия. Опознают слова категории состояния с разными значениями.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Списывают предложения, выделяя слова категории состояния как чле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 предложения. Читают выразительно поэтический отрывок, анализи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руют функцию слов категории состояния. Работают с прозаическими отрывками, определяя тип текстов и роль наречий и слов категории 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стояния. Пересказывают кратко художественный текст.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DA1344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8E58CB" w:rsidRPr="008E58CB" w:rsidTr="001B7578">
        <w:trPr>
          <w:trHeight w:hRule="exact" w:val="1419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Морфологический разбор катего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рии состояния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Характеризуют категорию состояния по морфологическим признакам и синтаксической роли. Выполняют устные и письменные разборы слов кате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гории состояния. Читают текст, находят слова категории состояния и опре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деляют их значение и роль. Пишут сжатое изложение по данному тексту.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703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вопросы. Пишут сочинение на лингвистиче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скую тему. Читают научно-популярный текст.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A1344">
        <w:trPr>
          <w:trHeight w:hRule="exact" w:val="1264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Служебные части речи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Самостоятельные и служебные части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Различают самостоятельные и служебные части речи. Списывают поэ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тический текст, работая над орфограммами и знаками препинания, диф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ференцируют служебные части речи. Читают текст выразительно.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E58CB" w:rsidRPr="008E58CB" w:rsidTr="00AC7352">
        <w:trPr>
          <w:trHeight w:hRule="exact" w:val="2135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5.1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Предлог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Предлог как часть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Различают предлоги. Проводят морфологический анализ предлога.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Выписывают словосочетания с предлогами. Группируют словосочетания по значению предлога. Работают над текстом научного стиля, делят текст на абзацы, составляют вопросный план, отмечают предлоги. Составляют свой текст научного стиля.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DA1344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8E58CB" w:rsidRPr="008E58CB" w:rsidTr="00AC7352">
        <w:trPr>
          <w:trHeight w:hRule="exact" w:val="1554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Употребление предлогов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Знакомятся с теоретическими сведениями. Составляют словосочетания, тренируясь в употреблении предлогов. Корректируют неверное употребле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ние предлогов и падежей существительных, записывают словосочетания в исправленном виде.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2005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Производные и непроизводные предлоги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производные и непроизводные предлоги.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Дифференцируют словосочетания с разными предлогами. Анализируют производные предлоги по их происхождению. Исправляют неправильное употребление предлогов. Читают текст по ролям и списывают отрывок, анализируя употребление предлогов. Попутно работают над разными ви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дами орфограмм и оформлением диалога.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32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Простые и составные предлоги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простые и составные предлоги.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Дифференцируют словосочетания с простыми и составными предлогами. Читают текст и работают над предложными словосочетаниями и различ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ными видами орфограмм.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AC7352">
        <w:trPr>
          <w:trHeight w:hRule="exact" w:val="1395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Морфологический разбор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лога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Знакомятся с планом и образцом морфологического разбора предлога. Выполняют морфологический разбор предлогов. Читают тексты в упраж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нениях и работают над их особенностями. Рассматривают репродукцию картины и записывают свои впечатления.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9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Слитное и раздельное написание производных предлогов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слитного и раздельного написания производных предлогов.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Читают художественное описание, работают над орфографией текста, выписывают словосочетания по теме. Пишут свободный диктант.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AC7352">
        <w:trPr>
          <w:trHeight w:hRule="exact" w:val="2277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5.2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Союз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Союз как часть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союз как часть речи. Производят морфологический анализ союза.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Списывают тексты, работая над их особенностями, выделяют союзы. Классифицируют союзы как простые и составные, сочинительные и под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чинительные. Определяют смысловые отношения внутри сложных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ложений, выраженные с помощью союзов.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AC7352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8E58CB" w:rsidRPr="008E58CB" w:rsidTr="00AC7352">
        <w:trPr>
          <w:trHeight w:hRule="exact" w:val="1273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Простые и составные союзы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простые и составные союзы.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Составляют свои сложные предложения с составными союзами. Читают текст об учёном, составляют план и пересказывают текст.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28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Союзы сочинительные и подчи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нительные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сочинительные и подчинительные союзы.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материал для наблюдений. Выписывают сложные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жения, дифференцируя их по союзам. Составляют предложения, исполь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зуя разные союзы.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398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Запятая между простыми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ложениями в союзном сложном предложении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постановки запятой между простыми предложения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ми в союзном сложном предложении. Выполняют упражнения, руковод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ствуясь усвоенным правилом. Строят схемы сложных предложений. 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ставляют предложения по схемам.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03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Сочинительные союзы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Знакомятся с классификацией союзов по значению. Опознают разные по значению союзы. Работают с таблицей постановки запятых между однород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ными членами. Составляют предложения по схемам. Пишут сочинение. Подбирают свои примеры на употребление союзов в поэтической речи.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AC7352">
        <w:trPr>
          <w:trHeight w:hRule="exact" w:val="1716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Подчинительные союзы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Знакомятся с классификацией союзов по значению. Опознают разные по значению подчинительные союзы в упражнениях. Составляют сложнопод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чинённые предложения из данных простых. Составляют сложные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 по схемам. Попутно повторяют разные виды орфограмм и отдель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 пунктограммы.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4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Морфологический разбор союза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Знакомятся с планом и образцом разбора. Выполняют морфологический разбор союзов в упражнениях. Читают текст, озаглавливают его, отвеча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на вопросы по содержанию. Пишут сочинение на тему «Книга — наш друг и советчик».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AC7352">
        <w:trPr>
          <w:trHeight w:hRule="exact" w:val="1271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Слитное написание союзов так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же, тоже, чтобы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правила написания союзов.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Попут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 повторяют разные виды орфограмм и пунктограмм.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8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 сведений о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гах и союзах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вопросы. Готовят сообщение о предлогах и 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юзах по своему сложному плану и со своими примерами. Списывают текст, работая над правописанием и ролью предлогов и 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юзов. Подбирают примеры на изученные темы с обозначением условий вы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бора орфограмм.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16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Частица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Частица как часть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Производят морфологический анализ частицы. Изучают определение ча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стицы как части речи.</w:t>
            </w:r>
            <w:r w:rsidR="00AC735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Списывают предложения, выделяя частицы и обосновывая выбор. Рабо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тают над значением частиц в предложениях.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AC735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E58CB" w:rsidRPr="008E58CB" w:rsidTr="00AC7352">
        <w:trPr>
          <w:trHeight w:hRule="exact" w:val="1566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Разряды частиц. Формообразу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ющие частицы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частицы разных разрядов по значению, употреблению и строению. Читают и списывают предложения и тексты, содержащие фор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мообразующие частицы. Составляют и записывают свой рассказ по данно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му рисунку и фрагментам текста, употребляя нужные частицы.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AC7352">
        <w:trPr>
          <w:trHeight w:hRule="exact" w:val="1702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Смысловые частицы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Определяют, какому слову или какой части текста частицы придают смысловые оттенки.</w:t>
            </w:r>
            <w:r w:rsidR="00AC735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Списывают предложения, выделяя смысловые частицы. Работают над интонацией в соответствии со смысловыми частицами. Производят заме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 частиц и наблюдают за изменением смысла. Пишут текст-инструкцию или советы, связанные со спортом.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02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Раздельное и дефисное написа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ние частиц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правила слитного и раздельного написания частиц.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Состав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ляют свои предложения со словом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то.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Распределяют слова по видам ор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фограмм и обозначают условия выбора дефиса. Рассматривают картину и готовят письменный текст выступления по картине.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86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Морфологический разбор час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тицы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Знакомятся с планом и образцом разбора. Выполняют письменные и уст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 морфологические разборы частиц. Группируют частицы по их напи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санию.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849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Отрицательные частицы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Дифференцируют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как частицы и как приставки. Тренируются в подборе частиц с отрицательным значением.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AC7352">
        <w:trPr>
          <w:trHeight w:hRule="exact" w:val="1984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Различение частицы не и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ставки не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Изучают теоретические сведения. Выполняют упражнения, обозначая частицу не и приставку не. Составляют словосочетания и предложения с частицами. Дифференцируют слова разных частей речи с приставкой не. Составляют таблицу и заполняют её своими примерами на тему парагра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фа. Пишут сочинение-рассказ по данному сюжету.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AC7352">
        <w:trPr>
          <w:trHeight w:hRule="exact" w:val="1440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Частица ни, приставка ни, союз ни — ни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Изучают теоретические сведения и опознают частицу, приставку, союз в упражнениях. Повторяют орфографические правила по теме параграфа. Обозначают условия выбора орфограмм в упражнениях.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AC7352">
        <w:trPr>
          <w:trHeight w:hRule="exact" w:val="1853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вопросы. Пишут диктант из слов с непрове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ряемыми орфограммами. Читают текст, озаглавливают его, работают над орфограммами и знаками препинания. Пишут свободный диктант по дан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ному тексту. Заполняют таблицы. Готовят устный рассказ на заданную тему. Готовятся к диктанту по материалам упражнения.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AC7352">
        <w:trPr>
          <w:trHeight w:hRule="exact" w:val="1568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5.4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Междометие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Междометие как часть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грамматические особенности междометий. Дифференциру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междометия в упражнениях. Опознают междометия, которые употре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блены в значении других частей речи.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AC7352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8E58CB" w:rsidRPr="008E58CB" w:rsidTr="00AC7352">
        <w:trPr>
          <w:trHeight w:hRule="exact" w:val="1710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Дефис в междометиях. Знаки препинания при междометиях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Изучают орфографическое и пунктуационное правила. Записывают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ложения с междометиями, ставя знаки препинания. Составляют диалог, включив в него междометия. Составляют устный рассказ и вводят в текст междометия.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AC7352">
        <w:trPr>
          <w:trHeight w:hRule="exact" w:val="1846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 и систематизация изученного в 5-7 классах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Разделы науки о русском языке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вопросы о значении языка и его месте в международной жизни. Вспоминают высказывания русских писателей о русском языке. Выражают личностную оценку выразительных возможностей русского языка. Рассматривают таблицу о разделах русского языка, заполняют её терминами.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AC735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E58CB" w:rsidRPr="008E58CB" w:rsidTr="00AC7352">
        <w:trPr>
          <w:trHeight w:hRule="exact" w:val="1257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Текст. Стили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Вспоминают разные виды текстов и их различия. Читают тексты и обо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сновывают их стиль и тип речи. Пишут свободный диктант. Заполняют таблицу. Пишут сочинение на заданную тему (на выбор).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AC7352">
        <w:trPr>
          <w:trHeight w:hRule="exact" w:val="1417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Фонетика. Графика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вопросы по теме. Заполняют таблицу. Выполняют частич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ный фонетический разбор слов. Рассказывают алфавит. Соотносят звуки и буквы в упражнениях. Составляют таблицу по теме.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AC7352">
        <w:trPr>
          <w:trHeight w:hRule="exact" w:val="1564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Лексика и фразеология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вопросы по теме. Называют значения многозначных слов, выделенных в тексте. Находят диалектные слова и дают толкования их значениям. Попутно повторяют разные виды орфограмм. Расставляют и объясняют знаки препинания.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427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8 КЛАСС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  <w:r w:rsidR="0078248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8E58CB" w:rsidRPr="008E58CB" w:rsidTr="00782485">
        <w:trPr>
          <w:trHeight w:hRule="exact" w:val="1276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Русский язык в современном мире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Русский язык в современном мире 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Составляют опорный конспект для пересказа текста. Аргументируют ос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новные положения о роли русского языка в современном мире (устно и письменно). Выполняют письменное дифференцированное задание.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E58CB" w:rsidRPr="008E58CB" w:rsidTr="001B7578">
        <w:trPr>
          <w:trHeight w:hRule="exact" w:val="1419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изученного в 5-7 классах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Пунктуация и орфография. Зна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ки препинания, знаки завершения, разделения, выделения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Разграничивают знаки препинания по их функциям. Анализируют та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блицу в учебнике. Обобщают наблюдения и делают выводы. Работают в группах по дифференцированному заданию. Выполняют дома дифферен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цированное задание.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782485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8E58CB" w:rsidRPr="008E58CB" w:rsidTr="00782485">
        <w:trPr>
          <w:trHeight w:hRule="exact" w:val="1696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Знаки препинания в сложном предложении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Самостоятельно наблюдают особенности языкового материала. Вырази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тельно читают стихотворный текст. Соотносят обобщённый ответ по теме с таблицей в учебнике. Создают графические схемы сложных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ний. Конструируют сложные предложения. Выполняют дома дифференци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рованное задание.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782485">
        <w:trPr>
          <w:trHeight w:hRule="exact" w:val="1848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Буквы н и нн в суффиксах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лагательных, причастий и наречий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Готовят устный рассказ по таблице. Формулируют правило в соответ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ствии с графической схемой в учебнике. Отрабатывают практически ор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фограмму. Осуществляют самоконтроль в выборе орфограммы.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Осуществляют работу по развитию речи. Пишут изложение с граммати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ческим заданием.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6F6E20">
        <w:trPr>
          <w:trHeight w:hRule="exact" w:val="1973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Слитное и раздельное написание не с различными частями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теоретические сведения из учебника. Работают с таблицей учебника. Иллюстрируют таблицу своими примерами. Осуществляют тре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нинговые упражнения и самоконтроль в выборе написаний. Работают с текстами разных стилей. Выполняют дома дифференцированное задание. Развивают речь: пишут сочинение в форме письма. Пишут контрольный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555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Синтаксис. Пунктуация. Культура речи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Основные единицы синтаксиса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Работают с таблицей учебника над единицами языка. Учатся разграни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чивать основные синтаксические единицы по их функциям — номинатив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ной и коммуникативной. Конструируют свои предложения, используя сло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 поэзии А. С. Пушкина. Учатся выразительно читать стихотворение Н. Рубцова.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6F6E20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8E58CB" w:rsidRPr="008E58CB" w:rsidTr="006F6E20">
        <w:trPr>
          <w:trHeight w:hRule="exact" w:val="1149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Текст как единица синтаксиса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Доказывают, что предложения, приведённые в упражнении, являются текстом. Анализируют текст со стороны языковых средств связи. Выпол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няют творческие задания в группах. Конструируют текст.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36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Предложение как единица син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таксиса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Наблюдают соотнесённость содержания предложения с ситуацией, фраг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ментом действительности. Анализируют слова, словосочетания и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жения. Конструируют предложения. Пишут сжатое изложение от 3-го лица.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6F6E20">
        <w:trPr>
          <w:trHeight w:hRule="exact" w:val="1267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Словосочетание как единица син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таксиса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словосочетание в составе предложения. Конструируют словосочетания, опираясь на схему. Дифференцируют сло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 и словосочетания. Распределяют слова по значению и структуре.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6F6E20">
        <w:trPr>
          <w:trHeight w:hRule="exact" w:val="1697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Виды словосочетаний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различные виды словосочетаний по морфологическим свой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ствам главного слова. Составляют таблицу, используя графические обозначения. Заполняют таблицу примерами словосочетаний разных видов. Пишут выборочный диктант. Выполняют домашнее задание дифференцированного характера.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6F6E20">
        <w:trPr>
          <w:trHeight w:hRule="exact" w:val="1565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Синтаксические связи слов в сло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восочетаниях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виды подчинительной связи в словосочетаниях. Составляют схемы словосочетаний. Конструируют словосочетания с 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зными видами подчинительной связи. Контролируют употребление формы зависимого слова по нормам русского литературного языка.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288"/>
        </w:trPr>
        <w:tc>
          <w:tcPr>
            <w:tcW w:w="10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Синтаксический разбор словосо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четаний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Изучают порядок и образец разбора. Выполняют разбор словосочетаний. Дифференцированно закрепляют тему на тренировочном материале. Гото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вят индивидуальные задания. Отвечают на контрольные вопросы. Пишут мини-сочинение.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547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Простое предложение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Грамматическая (предикативная) основа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простые предложения.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Наблюдают, пользуясь схемой, особенности связи подлежащего и сказуе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мого. Определяют предикативность предложения. Пишут мини-изложение.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E58CB" w:rsidRPr="008E58CB" w:rsidTr="001B7578">
        <w:trPr>
          <w:trHeight w:hRule="exact" w:val="1465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Порядок слов в предложении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Исследуют языковой материал. Сопоставляют порядок слов в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ниях на разных языках. Сравнивают порядок слов в разных предложени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ях и делают вывод. Выписывают предложения с обратным порядком слов.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6F6E20">
        <w:trPr>
          <w:trHeight w:hRule="exact" w:val="2928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Интонация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Работают со схемой как зрительной опорой для самостоятельных наблю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дений. Знакомятся с теоретическими сведениями. Читают этимологическую справку о словах интонация, пауза. Наблюдают и делают выводы об интонации и паузах в предложениях. Воссоздают ситуации, требующие разной интонации. Придумывают ситуации, в которых могут быть исполь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зованы предложения. Пишут интонационный диктант. Наблюдают за зву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чащей речью (по телевидению, радио) и корректируют её интонационные недочёты. Анализируют таблицу.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26753">
        <w:trPr>
          <w:trHeight w:hRule="exact" w:val="2119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Описание памятника культуры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Работают со специально подобранным иллюстративным материалом (ви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деозапись, презентация). Читают текст и сопоставляют публицистическое описание двух картин с изображением памятника. Делятся своими впе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чатлениями с помощью презентации. Пишут сочинение — публицистиче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ское описание двух картин с изображением одного и того же памятника.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26753" w:rsidRPr="008E58CB" w:rsidTr="00361059">
        <w:trPr>
          <w:trHeight w:hRule="exact" w:val="729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753" w:rsidRPr="008E58CB" w:rsidRDefault="00D26753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2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753" w:rsidRPr="00D26753" w:rsidRDefault="00D26753" w:rsidP="008E58CB">
            <w:pPr>
              <w:spacing w:after="0" w:line="240" w:lineRule="auto"/>
              <w:ind w:left="165" w:right="141" w:firstLine="142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267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Двусоставные предложения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6753" w:rsidRPr="008E58CB" w:rsidRDefault="00D26753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8E58CB" w:rsidRPr="008E58CB" w:rsidTr="001B7578">
        <w:trPr>
          <w:trHeight w:val="2379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5.1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  <w:t>Главные члены предложения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Подлежащее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Активизируют знания о подлежащем и его роли в предложении.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Анализируя русские пословицы, фрагменты текстов художественной литературы, находят подлежащие и определяют способ их выражения, от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рабатывая при этом правописные навыки. Составляя предложения с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ведёнными в рамках словами, развивают творческие способности и учат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ся использовать в собственной письменной речи подлежащие, имеющие разный способ выражения. Пишут сочинение по картине.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D26753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8E58CB" w:rsidRPr="008E58CB" w:rsidTr="001B7578">
        <w:trPr>
          <w:trHeight w:hRule="exact" w:val="1156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Сказуемое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Активизируют знания о сказуемом и его роли в предложении. Анали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зируя фрагменты текстов художественной литературы, находят подлежа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щие и определяют способ их выражения, отрабатывая при этом правопис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 навыки.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val="2250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Простое глагольное сказуемое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простое глагольное сказуемое.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Расширяют знания в области лексики, применяя их при создании соб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ственных предложений на основе заданных условий. Готовят устное сообщение на заданную тему, руководствуясь сведениями таблицы учебника. На основе текста развивают свои правописные навыки, закрепляют теоре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тические сведения, полученные в параграфе, развивают творческие спо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собности, грамматически видоизменяя текст упражнения в соответствии с заданием. Пишут сочинение на заданную тему.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19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Составное глагольное сказуемое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составное глагольное сказуемое.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различные способы выражения составных глагольных ска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зуемых, заменяя вспомогательный глагол кратким прилагательным в 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ставе сказуемого. Анализируют текст с точки зрения представленности в нём составных глагольных сказуемых, определяют способ их выраже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ния. Пишут сочинение на заданную тему.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26753">
        <w:trPr>
          <w:trHeight w:hRule="exact" w:val="3127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Составное именное сказуемое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составное именное сказуемое.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Находят в предложениях грамматическую основу, определяют тип ска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зуемых и способы выражения именной части в составном именном сказу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емом, отрабатывая при этом правописные навыки. Классифицируют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ложения в соответствии с типом сказуемых, активизируют сведения из области лексики (архаизмы, синонимы). Распознают различные типы ска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зуемых. Анализируют тексты с точки зрения представленности в них раз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 типов сказуемых, определяют их функцию в текстах. Составляют план текста и выделяют в нём микротемы.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26753">
        <w:trPr>
          <w:trHeight w:hRule="exact" w:val="2688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Тире между подлежащим и ска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зуемым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Развивают навык выразительного чтения. Усваивают правило употре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бления тире между подлежащим и сказуемым.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способ выражения грамматической основы в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жениях. Активизируют знания из области стилистики. Готовят устное 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общение на заданную тему. Анализируют предложения, находя в них грам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матическую основу, отмечая особенности интонации, объясняя постановку тире, сопоставляя сведения о типах сказуемых. Составляют высказывания о знаменитых людях.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26753">
        <w:trPr>
          <w:trHeight w:hRule="exact" w:val="1706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  <w:t>Второстепенные члены предложения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Роль второстепенных членов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Воспроизводят изученный ранее материал о предложении и его членах. Актуализируют на основе материала для наблюдений информацию о чле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нах предложения. Извлекают информацию по теме из учебной статьи. Записывают и выделяют грамматические основы и второстепенные члены в предложениях.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D26753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8E58CB" w:rsidRPr="008E58CB" w:rsidTr="001B7578">
        <w:trPr>
          <w:trHeight w:hRule="exact" w:val="1900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Дополнение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дополнение. Анализируют морфологическую выраженность дополнений. Читают текст и определяют его основную мысль. Составляют устную характери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стику личности. Оценивают грамматическую правильность предложений с дополнениями. Работают с текстами, развивая способность адекватного понимания содержания. Усваивают роль дополнений (прямых и косвен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ных) в предложенных текстах.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32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определение. Дифференцируют согласованные и несогласован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 определения. Производят замены определений синонимичными. Соз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дают устный и письменный текст на основе данного, производят самопро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верку.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32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Приложение. Знаки препинания при нём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в словосочетаниях определяемое слово и приложение. Под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бирают приложения с нужными значениями. Работают над нормой упо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требления приложений в нужной форме.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26753">
        <w:trPr>
          <w:trHeight w:hRule="exact" w:val="1415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Обстоятельство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обстоятельство. Дифференцируют обстоятельства по значению. Составляют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ния, употребляя обстоятельства с разными значениями. Расставляют зна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ки препинания в упражнениях и уточняют морфологическую выражен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ность обстоятельств.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58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Синтаксический разбор двусо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ставного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синтаксический разбор двусоставных предложений. На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мере одного из текстов осознают роль русского языка. Характеризуют тру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довую деятельность, включив в свои предложения разные виды обстоя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тельств.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35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Характеристика человека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Читают, изучая, текст об известном лингвисте, учатся вычленять глав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ное в содержании. Продуцируют свой текст, извлекая материалы из спра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вочной литературы. Пишут сочинение по групповому портрету.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26753">
        <w:trPr>
          <w:trHeight w:hRule="exact" w:val="2219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Систематизируют изученный материал по вопросам и заданиям учеб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ника. Работают с научно-популярным текстом из энциклопедии, попутно выполняя задания по орфографии, пунктуации и синтаксису. Выраба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тывают своё мнение и аргументируют его по вопросам русского языка. Исправляют ошибки, связанные с нарушением синтаксической нормы. Оценивают свою речь с точки зрения своей манеры говорить, используя слова для справок.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071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Односоставные предложения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Главный член односоставного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Характеризуют односоставные предложения со стороны грамматической основы. Различают односоставные предложения с разной грамматической основой. Распространяют односоставные предложения второстепенными членами.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8E58CB" w:rsidRPr="008E58CB" w:rsidTr="001B7578">
        <w:trPr>
          <w:trHeight w:hRule="exact" w:val="1129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Назывные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назывные предложения. Наблюдают за функцией и семантикой назывных предложений. Состав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ляют назывные предложения. Осознают уместность употребления назыв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 предложений в текстах определённого типа.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27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Определённо-личные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определённо-личные предложения. Определяют морфологическую выраженность главного члена в опреде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лённо-личных предложениях и функцию этих предложений. Уместно упо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требляют данный вид предложений в своём тексте.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9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Неопределённо-личные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неопределённо-личные предложения. Определяют значение и морфологическую выраженность главного члена неопределённо-личных предложений. Аргументируют употребление одно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составных предложений данного вида подобранными пословицами.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26753">
        <w:trPr>
          <w:trHeight w:hRule="exact" w:val="1709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Инструкция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употребление односоставных предложений в жанре ин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струкций. Выбирают нужную форму глагола-сказуемого для односостав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 предложений в инструкции. Создают свои тексты-инструкции, упо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требляя уместно односоставные предложения.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26753">
        <w:trPr>
          <w:trHeight w:hRule="exact" w:val="1832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Безличные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безличные предложения. Определяют морфологическую выраженность главного члена в безлич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 предложениях. Трансформируют двусоставные предложения в одно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составные безличные предложения. Подбирают свои тексты с примерами безличных предложений из разных учебников.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26753">
        <w:trPr>
          <w:trHeight w:hRule="exact" w:val="2269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Рассуждение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Воспринимают на слух текст-рассуждение, выделяют в нём структурные части. Создают своё рассуждение на предложенную тему. Работают над текстом для изложения, определяя коммуникативно-целесообразные язы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ковые средства выражения мысли. Подбирают рабочие материалы на опре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делённую тему на основе межпредметных связей с ур</w:t>
            </w:r>
            <w:r w:rsidR="00D2675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оками литературы. 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Готовят устное выступление по картине.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861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Неполные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неполные предложения и опознают их типы. Составляют диалоги с использованием неполных предложений.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28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Синтаксический разбор односо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ставного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устные и письменные синтаксические разборы односостав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 предложений. Тренируются в разборе предложений разных видов, 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поставляя двусоставные и односоставные предложения.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26753">
        <w:trPr>
          <w:trHeight w:hRule="exact" w:val="256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вопросы, систематизируя изученный матери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ал. Тренируются в использовании разных односоставных предложений, выбирая наиболее уместные и следя за нормой их употребления. Размыш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ляют над синтаксическими ресурсами в оформлении связных текстов с по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мощью простых предложений разных видов. Пишут сочинение, употребляя односоставные предложения. Развивают свою способность устного переска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за текста об учёном с оценкой его деятельности. Выполняют тестовые за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дания.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26753">
        <w:trPr>
          <w:trHeight w:hRule="exact" w:val="103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Простое осложнённое предложение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D26753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Понятие об осложнённом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Определяют, чем осложнены предложения, приведённые в упражнении, списывают их, расставляя пропущенные знаки препинания.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E58CB" w:rsidRPr="008E58CB" w:rsidTr="00D26753">
        <w:trPr>
          <w:trHeight w:hRule="exact" w:val="3127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7.1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  <w:t>Однородные члены предложения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Понятие об однородных членах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Осознают условия однородности членов предложения. Производят 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блюдение за языковым явлением (сравнивают черновую и окончательную редакции одного из предложений поэмы А. С. Пушкина «Цыганы»), Чи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тают предложения с нулевой интонацией. Указывают средства связи меж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ду однородными членами. Выполняют упражнение по развитию речи, составляют текст на одну из предложенных тем, употребляя однородные члены. Выписывают из учебников по естественным наукам предложения с однородными членами. Пишут диктант, объясняя правописание пропу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щенных букв и употребление знаков препинания.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6753" w:rsidRPr="008E58CB" w:rsidRDefault="00D26753" w:rsidP="00D2675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8E58CB" w:rsidRPr="008E58CB" w:rsidTr="00D26753">
        <w:trPr>
          <w:trHeight w:hRule="exact" w:val="1979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Однородные члены, связанные только перечислительной интона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цией, и пунктуация при них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Читают и записывают тексты, графически обозначая перечислительную интонацию, расставляя пропущенные разделительные запятые между од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нородными членами. Письменно формулируют основную мысль текста. Продолжают незаконченные предложения, ставя на месте пропусков од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нородные члены предложения. Пишут изложение, основанное на сравни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тельной характеристике.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26753">
        <w:trPr>
          <w:trHeight w:hRule="exact" w:val="1149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D26753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Однородные и неоднородные определения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однородные и неоднородные определения.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Пишут изложение. Читают текст выразительно вслух, соблюдая инто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нацию перечисления при однородных членах.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26753">
        <w:trPr>
          <w:trHeight w:hRule="exact" w:val="3694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Однородные члены, связанные сочинительными союзами, и пун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ктуация при них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Выделяют разделительные союзы в предложениях.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Определяют, одиночными или повторяющимися являются эти союзы. Расставляют знаки препинания в текстах. Пишут текст, расставляя про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пущенные запятые. Подчёркивают однородные члены как члены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ложения и грамматические основы сложносочинённых предложений с 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юзом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и.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Составляют схемы сложносочинённых предложений. Находят в тексте обращения, однородные главные и однородные второстепенные члены. Составляют предложения. Формулируют основную мысль текста- описания. Выполняют творческую работу. Пишут сочинение, основанное на сравнительной характеристике. Рассматривают репродукцию картины, описывают и обсуждают её в классе.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853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Обобщающие слова при однород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 членах и знаки препинания при них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Распределяют предложения на две группы: с обобщающим словом по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сле однородных членов и перед ним. Читают выразительно предложения с интонацией предупреждения, с интонацией пояснения. Подбирают к од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нородным членам предложенные обобщающие слова. Записывают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 с обобщающим словом при однородных членах, классифицируя их по группам.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553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Синтаксический разбор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 с однородными членами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Проводят письменный синтаксический разбор предложения с однород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ными сказуемыми. Устно разбирают предложения с однородными второ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степенными членами. Составляют схемы простых предложений с однород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ными определениями.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9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Пунктуационный разбор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 с однородными членами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Производят устные и письменные пунктуационные разборы простых предложений с однородными членами, входящими в состав сложного. Пи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шут предложения, расставляя пропущенные разделительные запятые меж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ду однородными членами предложения.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976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и формулируют основную мысль текста. Списывают его, расставляя недостающие запятые и подчёркивая однородные члены. Чи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тают отрывок из статьи. Находят однородные и неоднородные определе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 в тексте. Находят однородные обстоятельства. Определяют, сколько рядов однородных членов в указанном предложении.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49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  <w:t>Обособленные члены предложения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Понятие об обособленности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Понимают сущность и общие условия обособления.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Выделяют запятыми обособленные члены, выраженные причастными и деепричастными оборотами. Обозначают паузы, которые выделяют обосо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бленные члены. Списывают текст, подчёркивая грамматические основы сложных предложений.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D26753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8E58CB" w:rsidRPr="008E58CB" w:rsidTr="00D26753">
        <w:trPr>
          <w:trHeight w:hRule="exact" w:val="2098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Обособленные определения. Вы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делительные знаки препинания при них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и правильно интонируют предложения с обособленными опре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делениями.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Графически обозначают обособленные определения, выраженные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частным оборотом. Объясняют, при каких условиях они обособлены, а при каких нет. Читают предложения с обособленными членами и интонацией обособления. Сравнивают по смыслу данные предложения.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09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Рассуждение на дискуссионную тему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текст и формулируют его основную мысль. Пишут сочи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нение-рассуждение. Продумывают основной тезис рассуждения, аргумен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ты. Определяют тему текста, выписывают предложения с обособленными определениями, выраженными причастными оборотами. Редактируют предложения.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031C4D">
        <w:trPr>
          <w:trHeight w:hRule="exact" w:val="1708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Обособленные приложения. Вы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делительные знаки препинания при них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и правильно интонируют предложения с обособленными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ложениями. Указывают, как морфоло</w:t>
            </w:r>
            <w:r w:rsidR="00031C4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гически выражены и пунктуацион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но оформлены приложения, обозначают графически их синтаксическую роль. Записывают отрывки из стихотворений и указывают распространён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 приложения.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031C4D">
        <w:trPr>
          <w:trHeight w:hRule="exact" w:val="2843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Обособленные обстоятельства. Выделительные знаки препинания при них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и правильно интонируют предложения с обособленными обсто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ятельствами. Читают тексты, записывают их, графически обозначая обосо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бленные обстоятельства. Указывают обращения. Читают зарисовку писате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ля Ю. Олеши, формулируют главную мысль. Выписывают предложения с обособленными обстоятельствами, определениями и приложениями. Ука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зывают, в каких предложениях они являются однородными. Находят ошиб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ки в построении предложений с деепричастными оборотами и записывают предложения в исправленном виде.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031C4D">
        <w:trPr>
          <w:trHeight w:hRule="exact" w:val="2543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Обособленные уточняющие чле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 предложения. Выделительные знаки препинания при уточняю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щих членах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и правильно интонируют предложения с обособленными уточ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няющими членами предложения.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Выделяют запятыми и подчёркивают обособленные члены предложений. Записывают предложения, подчёркивая обособленные обстоятельства уступки и выделяя их запятыми. Выписывают из текста предложения с обособленными определениями и приложениями. Выполняют упражне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ние по развитию речи: составляют рассказ о каком-либо изобретении, ис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пользуя обособленные члены предложения.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988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Синтаксический разбор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 с обособленными членами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Производят письменный и устный синтаксический разбор предложений, осложнённых обособленными членами. Читают и списывают текст, рас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ставляя пропущенные запятые.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989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Пунктуационный разбор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 с обособленными членами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Производят устный и письменный пунктуационный разбор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ний с обособленными членами. Списывают текст, выделяя запятыми обо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собленные члены предложения.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031C4D">
        <w:trPr>
          <w:trHeight w:hRule="exact" w:val="2565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Записывают текст, расставляя недостающие запятые и графически обозначая обособленные члены предложения. Составляют схемы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ложений. Указывают условия для обособления второстепенных членов предложения. Читают текст, прослеживают развитие мысли писателя, про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должают текст, учитывая стилистические особенности авторского описа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ния. Выразительно читают и записывают тексты. Графически отмечают обособленные члены предложения, называя условия их обособления.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361059">
        <w:trPr>
          <w:trHeight w:hRule="exact" w:val="106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2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031C4D" w:rsidRDefault="00031C4D" w:rsidP="00361059">
            <w:pPr>
              <w:spacing w:after="0" w:line="240" w:lineRule="auto"/>
              <w:ind w:left="93" w:right="142" w:firstLine="142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31C4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Слова, грамматически не связанные с членами предложения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361059">
            <w:pPr>
              <w:spacing w:after="0" w:line="240" w:lineRule="auto"/>
              <w:ind w:left="141" w:right="118" w:firstLine="14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  <w:tr w:rsidR="00361059" w:rsidRPr="008E58CB" w:rsidTr="00361059">
        <w:trPr>
          <w:trHeight w:val="2874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61059" w:rsidRPr="008E58CB" w:rsidRDefault="00361059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059" w:rsidRPr="008E58CB" w:rsidRDefault="00361059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  <w:t>Обращение</w:t>
            </w:r>
          </w:p>
        </w:tc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61059" w:rsidRPr="008E58CB" w:rsidRDefault="00361059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Назначение обращения</w:t>
            </w:r>
          </w:p>
          <w:p w:rsidR="00361059" w:rsidRPr="008E58CB" w:rsidRDefault="00361059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Распространённые обращения</w:t>
            </w:r>
          </w:p>
          <w:p w:rsidR="00361059" w:rsidRPr="008E58CB" w:rsidRDefault="00361059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Выделительные знаки препина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 при обращении</w:t>
            </w:r>
          </w:p>
        </w:tc>
        <w:tc>
          <w:tcPr>
            <w:tcW w:w="69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61059" w:rsidRPr="008E58CB" w:rsidRDefault="00361059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Осознают основные функции обращения.</w:t>
            </w:r>
          </w:p>
          <w:p w:rsidR="00361059" w:rsidRPr="008E58CB" w:rsidRDefault="00361059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Выделяют графически и интонационно обращения, расставляют знаки препинания. Составляют предложения с обращениями.</w:t>
            </w:r>
          </w:p>
          <w:p w:rsidR="00361059" w:rsidRPr="008E58CB" w:rsidRDefault="00361059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и правильно интонируют предложения с распространёнными обращениями. Составляют небольшой текст с использованием распростра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нённых обращений. Выписывают из текстов художественной и публици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стической литературы примеры употребления разных обращений.</w:t>
            </w:r>
          </w:p>
          <w:p w:rsidR="00361059" w:rsidRPr="008E58CB" w:rsidRDefault="00361059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Выписывают текст с выделением обращений знаками препинания, обо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значают графически обращения, чертят схемы с обозначением местополо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 обращений.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059" w:rsidRPr="008E58CB" w:rsidRDefault="00361059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61059" w:rsidRPr="008E58CB" w:rsidTr="00361059">
        <w:trPr>
          <w:trHeight w:hRule="exact" w:val="440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361059" w:rsidRPr="008E58CB" w:rsidRDefault="00361059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059" w:rsidRPr="008E58CB" w:rsidRDefault="00361059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61059" w:rsidRPr="008E58CB" w:rsidRDefault="00361059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61059" w:rsidRPr="008E58CB" w:rsidRDefault="00361059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1059" w:rsidRPr="008E58CB" w:rsidRDefault="00361059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966"/>
        </w:trPr>
        <w:tc>
          <w:tcPr>
            <w:tcW w:w="1042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Употребление обращений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Составляют письма и моделируют разговор по телефону. Описывают раз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личные ситуации общения с употреблением обращений. Составляют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ложения с последующим их прочтением с определённой тональностью. Списывают тексты с постановкой запятых и графическим выделением об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ращений. Приводят примеры обращений. Составляют поздравления и тек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сты деловой корреспонденции на различные темы.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822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8.2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  <w:t>Вводные и вставные конструкции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Вводные конструкции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Осознают функции вводных конструкций в речи. Выписывают пре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дложения с обозначением вводных слов. Графически выделяют вводные слова.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361059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31C4D" w:rsidRPr="008E58CB" w:rsidTr="001B7578">
        <w:trPr>
          <w:trHeight w:hRule="exact" w:val="1714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Группы вводных слов и вводных сочетаний слов по значению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Узнают группы вводных слов и предложений по значению.</w:t>
            </w:r>
          </w:p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Рассматривают схему. Составляют предложения с различными по зна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чению вводными словами и сочетаниями слов. Читают текст, определяют тему текста и основную мысль, находят вводные слова. Формулируют свой ответ на поставленный автором текста вопрос.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361059">
        <w:trPr>
          <w:trHeight w:hRule="exact" w:val="2141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Выделительные знаки препина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 при вводных словах, вводных сочетаниях слов и вводных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Выписывают текст с постановкой знаков препинания при вводных сло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вах. Вставляют вводные слова в текст и расставляют знаки препинания, указывают значения слов. Готовят высказывание типа рассуждения на за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данную тему с последовательным изложением аргументов с помощью вво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дных слов. Переписывают текст, заменяя вводные слова и сочетания слов вводными предложениями. Определяют части речи.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361059">
        <w:trPr>
          <w:trHeight w:hRule="exact" w:val="2257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Вставные слова, словосочетания и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понятие вставных конструкций. Анализируют особенности употребления вставных конструкций. Моделируют публичное выступле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ние. Формируют пунктуационную компетенцию, опознавая вставные кон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струкции и выделяя их интонацией в устной речи и скобками или тире в письменной речи. Пишут выборочный диктант с последующей взаимо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проверкой. Совершенствуют при работе с текстом свои речевые, коммуни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кативные умения и правописные навыки.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400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Междометия в предложении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Уточняют роль междометия в предложении. Определяют в предложени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ях междометия, выражающие разные чувства. Работают над интонацией предложений с междометиями. Акцентируют внимание на междометии о, употреблённом вместе с обращением.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361059">
        <w:trPr>
          <w:trHeight w:hRule="exact" w:val="227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Синтаксический и пунктуацион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ный разбор предложений со слова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ми, словосочетаниями и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ниями, грамматически не связан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ными с членами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порядок устного и письменного синтаксического и пунктуа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ционного разбора. Опознают изученные конструкции, грамматически не связанные с членами предложения. Выполняют синтаксический разбор предложений. Закрепляют пунктуационный навык изученных конструк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ций. Подбирают или составляют свои примеры предложений и выполня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их синтаксический и пунктуационный разбор.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361059">
        <w:trPr>
          <w:trHeight w:hRule="exact" w:val="2124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 по теме. Работают с предложенными текстами: читают с интонацией выделенные слова, грамматически не свя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занные с членами предложения, расставляют нужные знаки препинания, определяют семантическую значимость выделенных конструкций. Разви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вают речь, отзываясь своими высказываниями в устной и письменной фор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ме на содержание прочитанных текстов.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852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  <w:t>Чужая речь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Понятие о чужой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понятие чужой речи. Анализируют языковой материал. Де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лают обобщения на языковом материале для наблюдений.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361059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31C4D" w:rsidRPr="008E58CB" w:rsidTr="001B7578">
        <w:trPr>
          <w:trHeight w:hRule="exact" w:val="1700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Комментирующая часть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смысловые параметры комментирующей части.</w:t>
            </w:r>
          </w:p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Выявляют в самостоятельных наблюдениях интонацию комментирую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щей части, её место в предложениях, роль глаголов говорения (речи). Чи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тают схемы предложений с чужой речью. Распространяют комментирую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щую часть предложений с чужой речью, опираясь на схемы.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412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Прямая и косвенная речь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Сравнивают предложения с прямой и косвенной речью.</w:t>
            </w:r>
          </w:p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Изучают определения прямой и косвенной речи. Опознают изучаемые предложения с прямой и косвенной речью и читают их, соблюдая нуж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ную интонацию. Классифицируют знаки препинания в предложениях тек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361059">
        <w:trPr>
          <w:trHeight w:hRule="exact" w:val="2276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Косвенная речь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предложения с косвенной речью. Акцентируют внимание на смысле предложений с косвенной речью, оформленной с помощью слов как, что, будто. Работают с текстом официального стиля и над ролью в нём предложений с косвенной речью. Проводят эксперимент: преобра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зуют предложения с прямой речью в предложения с косвенной речью, вы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ясняя уместность их использования в текстах разных типов и стилей речи.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361059">
        <w:trPr>
          <w:trHeight w:hRule="exact" w:val="2691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Прямая речь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Актуализируют изученное ранее правило о знаках препинания в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ложениях с прямой речью.</w:t>
            </w:r>
          </w:p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Комментируют крылатые выражения, составляя предложения с прямой речью. Осваивают новое пунктуационное правило об оформлении прямой речи с разрывом. Используют схемы предложений для опознания, состав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ления, оформления предложений с прямой речью. Читают выразительно по ролям диалоги. Конструируют предложения с прямой речью в разном структурном и пунктуационном оформлении.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419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Диалог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диалог. Составляют свои диалоги по рисункам, ситуациям и схемам. Вырабаты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вают навык пунктуационного оформления диалога. Преобразуют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жение с косвенной речью в предложения с прямой речью. Определяют стилистическую выраженность диалога.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127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Рассказ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Перерабатывают текст в рассказ с диалогом. Пишут сжатое изложение. Вводят свои придуманные диалоги в рассказ по данному началу. Рассма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тривают картину и продуцируют связный текст в жанре интервью.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361059">
        <w:trPr>
          <w:trHeight w:hRule="exact" w:val="2411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Цитата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понятие цитаты. Находят цитаты и определяют роль цитат в тексте. Формируют умение вводить цитаты в авторский текст разными способами. Выполняют кор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рекцию текстов ученических сочинений со стороны уместности и точно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сти в оформлении включённых цитат. Усваивают требования к устному выступлению. Выполняют синтаксический и пунктуационный разбор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ложений с чужой речью (устно и письменно) по образцу.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414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вопросы по разделу. Выполняют задания на передачу чу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жой речи разными способами. Подбирают примеры с разными способами передачи чужой речи. Исследуют сочетания знаков препинания при оформ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лении чужой речи и подтверждают схемы своими примерами.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361059">
        <w:trPr>
          <w:trHeight w:hRule="exact" w:val="1975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и систематизация изученного в 8 классе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Синтаксис и морфология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Соотносят синтаксис и морфологию как составляющие грамматики. Раз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личают первичную и вторичную синтаксическую роль различных частей речи. Выполняют частичный синтаксический разбор предложений, указы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вая члены предложения и их морфологическую выраженность. Составля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предложения.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361059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31C4D" w:rsidRPr="008E58CB" w:rsidTr="00361059">
        <w:trPr>
          <w:trHeight w:hRule="exact" w:val="2982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Синтаксис и пунктуация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Обобщают знания о роли пунктуации в речи. Соотносят синтаксис и пунктуацию, выявляют их связь. Изучают инструкцию и выявляют по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следовательность действий при определении условий постановки знаков препинания. Применяют инструкцию, списывая тексты и ставя разные по функции знаки препинания. Развивают речь и закрепляют текстовые уме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ния, анализируя путевой очерк, членя его на абзацы, составляя план и др. Пишут подробное изложение очерка на основе опорного конспекта. Пи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шут сочинение-описание.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549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Синтаксис и культура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Обобщают содержание понятия «культура речи». Исправляют нару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шения в нормативном употреблении словосочетаний с управлением. За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полняют таблицу. Исправляют предложения с ошибками в употреблении деепричастных оборотов. Редактируют построение сложноподчинённых предложений.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361059">
        <w:trPr>
          <w:trHeight w:hRule="exact" w:val="7527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Синтаксис и орфография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Формулируют вывод о связи синтаксиса и орфографии. Вспоминают правила, на которые отмечены орфограммы. Исправляют ошибки, допу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щенные в объявлениях. Вставляют орфограммы и группируют орфографи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ческие правила, основанные на связи орфографии и синтаксиса. Выпол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няют задание повышенной трудности, подводя итоги изучения курса рус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ского языка в 8 классе.</w:t>
            </w:r>
          </w:p>
          <w:p w:rsidR="00361059" w:rsidRDefault="00361059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61059" w:rsidRDefault="00361059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61059" w:rsidRDefault="00361059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61059" w:rsidRDefault="00361059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61059" w:rsidRDefault="00361059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61059" w:rsidRDefault="00361059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61059" w:rsidRDefault="00361059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61059" w:rsidRDefault="00361059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61059" w:rsidRDefault="00361059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61059" w:rsidRDefault="00361059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61059" w:rsidRDefault="00361059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61059" w:rsidRPr="008E58CB" w:rsidRDefault="00361059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689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9 КЛАСС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105</w:t>
            </w:r>
          </w:p>
        </w:tc>
      </w:tr>
      <w:tr w:rsidR="00031C4D" w:rsidRPr="008E58CB" w:rsidTr="001B7578">
        <w:trPr>
          <w:trHeight w:hRule="exact" w:val="1995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Международное значение русско</w:t>
            </w: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го языка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Международное значение русско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го языка 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Читают разные тексты, определяют тему, заглавие, основные мысли, членят текст на абзацы. Выявляют проблематику текстов. Пересказыва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сжато тексты на тему урока. Рассуждают на публицистическую тему. Пишут выборочное изложение по тексту об учёном.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31C4D" w:rsidRPr="008E58CB" w:rsidTr="001B7578">
        <w:trPr>
          <w:trHeight w:hRule="exact" w:val="374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ПОВТОРЕНИЕ ИЗУЧЕННОГО В 5—8 КЛАССАХ (11 ч + 2 ч)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863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изученного в 5-8 классах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Устная и письменная речь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Выявляют две формы языка и их основные признаки. Выступают с уст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ным сообщением на тему урока. Редактируют фрагмент устного ответа на материале упражнения. На основе данного письма составляют памятку о том, как писать письма. Пишут диктант по памяти с последующей са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мопроверкой и рассуждением по содержанию текста.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031C4D" w:rsidRPr="008E58CB" w:rsidTr="001B7578">
        <w:trPr>
          <w:trHeight w:hRule="exact" w:val="994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Монолог, диалог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схему и определяют взаимосвязь монолога и диалога. Ха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рактеризуют тексты с точки зрения формы и вида речи.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996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Стили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Заполняют схему о стилях литературного языка. Определяют стиль в соотнесении с определённой сферой общения. Анализируют языковые средства, используемые в разных стилях, в текстах упражнений. Пишут сочинение-описание, выбрав стиль. Соотносят стили и жанры, оформляя таблицу. Высказывают своё мнение по вопросам соблюдения стиля, отно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шения к жаргону, к иноязычным словам.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697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Простое предложение и его грам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матическая основа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Читают выразительно и записывают тексты. Выделяют грамматические основы простых предложений, в том числе односоставных. Находят в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ложениях смысловые отрывки, требующие пунктуационного оформления. Попутно выполняют различные виды разбора.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970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Предложения с обособленными членами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Повторяют определение обособленных членов. Списывают текст, обосно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вывая выбор знаков препинания и расставляя их в соответствии с изучен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ными пунктуационными правилами. Попутно выполняют различные виды  разборов. Находят в словах изученные орфограммы и обосновывают их выбор. Пишут сочинение по данному началу.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700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Обращения, вводные слова и вставные конструкции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Вставляют подходящие обращения в поэтические строки и обосновывают постановку знаков препинания. Находят нужные конструкции в научно- популярном тексте. Пишут изложение с продолжением.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986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Сложное предложение. Культура речи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Понятие о сложном предложении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тип предложения по количеству грамматических основ, 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ходят грамматические основы в предложениях. Актуализируют знания о таких структурных типах предложения, как простое и сложное. Анали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зируют интонационный рисунок предложения. Указывают устаревшие сло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 в текстах, актуализируя знания из области лексики. Находят в данных текстах сложные предложения, чертят их схемы, определяют тип сказу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емых. Пишут диктант.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031C4D" w:rsidRPr="008E58CB" w:rsidTr="001B7578">
        <w:trPr>
          <w:trHeight w:hRule="exact" w:val="2268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Сложные и бессоюзные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Расширяют знания о видах сложного предложения и особенностях их образования. Анализируют предложения, распределяя их по группам. За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писывают тексты, подчёркивая грамматические основы предложений, классифицируют сложные предложения по принципу наличия или отсут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ствия союза, определяют местонахождение и роль союзов. Анализируют предложения с прямой речью в диалоге, составляя схемы этих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ний. Составляют сложные предложения с использованием пар слов, зна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чение которых необходимо уточнить в словаре.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691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Разделительные и выделитель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 знаки препинания между ча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стями сложного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Расширяют знания о пунктуации в сложном предложении. Готовят уст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ное сообщение. Классифицируют предложения по принадлежности знаков препинания к разделительным или выделительным. Рассматривают текст с точки зрения средств художественной выразительности, записывают его под диктовку, анализируя структуру предложений.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154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Интонация сложного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Расширяют знания об особенностях интонации сложных предложений. Разграничивают предложения с точки зрения интонационного рисунка, получаемого при образовании сложного предложения с союзом и без него. Пишут сочинение.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554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Сложносочинённые предложения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Понятие о сложносочинённом предложении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структуру сложносочинённого предложения.</w:t>
            </w:r>
          </w:p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Повторяют роль сочинительных союзов в предложении. Составляют та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блицу. Составляют несколько сложных предложений из двух простых. Объясняют выбор союзов для связи простых предложений в сложном.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31C4D" w:rsidRPr="008E58CB" w:rsidTr="001B7578">
        <w:trPr>
          <w:trHeight w:hRule="exact" w:val="1703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Смысловые отношения в сложно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сочинённых предложениях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Определяют, что делает различным понимание смысла в сложносочинён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 предложениях. Рассматривают схему. Подготавливают устное сооб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щение на заданную тему. Записывают текст, обозначая грамматические основы и указывая, каким сочинительным союзом связаны простые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ложения в сложных. Определяют, каковы смысловые отношения частей.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296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Сложносочинённые предложения с соединительными союзами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Определяют, какие смысловые отношения выражены в сложносочинён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ных предложениях с союзами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и, тоже, также.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Определяют, возможна ли перестановка частей в приведённых предложениях. Указывают, в каких предложениях возможно употребление синонимичного союза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и.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303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Сложносочинённые предложения с разделительными союзами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Записывают предложения, расставляя пропущенные знаки препинания. Указывают смысловые отношения между простыми предложениями в сложносочинённых. Составляют схемы предложений.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693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Сложносочинённые предложения с противительными союзами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Составляют сложносочинённое предложение из двух простых со значе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нием противопоставления с разными союзами. Записывают предложения, расставляя пропущенные запятые и подчёркивая грамматические основы. Составляют схемы предложений. Определяют, каким союзом объединены части предложений и каковы смысловые отношения между частями слож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ного предложения.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986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Разделительные знаки препина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 между частями сложносочи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нённого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Объясняют, как отличить простое предложение от сложного. Продолжа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предложение дважды так, чтобы получилось простое предложение с од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нородными сказуемыми, соединенными союзом, и сложное предложение, части которого соединены тем же союзом. Составляют схемы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ний. Указывают союзы в сложносочинённых предложениях и объясняют смысловые отношения частей. Пишут сочинение по картине.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287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Синтаксический и пунктуацион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ный разбор сложносочинённого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Производят синтаксический разбор сложносочинённых предложений. Производят устный и письменный пунктуационные разборы предложений. Записывают предложение и выполняют его полный синтаксический разбор.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2837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 (контрольные вопро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сы и задания)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вопросы. Выписывают из книг, газет, жур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налов сложносочинённые предложения с разными союзами и разными смысловыми отношениями между простыми предложениями. Выполняют синтаксический разбор сложносочинённого предложения. Объясняют по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становку тире в предложениях. Записывают текст, подчёркивают грамма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тические основы в сложных предложениях. Читают отрывок из произве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дения художественной литературы. Определяют, какие виды сложных предложений употребил писатель. Выписывают сложносочинённые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ложения и выполняют их синтаксический разбор.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3037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E58C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Сложноподчинённые </w:t>
            </w:r>
            <w:r w:rsidRPr="008E58CB">
              <w:rPr>
                <w:rFonts w:ascii="Times New Roman" w:hAnsi="Times New Roman"/>
                <w:b/>
                <w:sz w:val="24"/>
                <w:szCs w:val="24"/>
              </w:rPr>
              <w:t>предложения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Понятие о сложноподчинённом предложении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главную и придаточную части сложноподчинённого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жения.</w:t>
            </w:r>
          </w:p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Работают с текстом: выписывают, расставляя пропущенные запятые, сложноподчинённые предложения в определённой последовательности. Определяют, какую позицию может занимать придаточное предложение по отношению к главному. Графически выделяют грамматическую осно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ву предложений, связи придаточного предложения с главным,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ния, входящие в состав сложных. Читают текст и высказывают своё мне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ние о творчестве художников. Редактируют данные в упражнении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ложения в соответствии с книжными нормами литературного языка и за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писывают предложения в исправленном виде. Пишут отзыв о картине.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31C4D" w:rsidRPr="008E58CB" w:rsidTr="001B7578">
        <w:trPr>
          <w:trHeight w:hRule="exact" w:val="1975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Союзы и союзные слова в слож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ноподчинённом предложении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Разграничивают союзы и союзные слова в сложноподчинённом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жении. Графически выделяют союзы и союзные слова в предложениях. Читают тексты и в письменном виде сжато излагают свои размышления.</w:t>
            </w:r>
          </w:p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Выписывают предложения, расставляя знаки препинания. Графически выделяют союзы и союзные слова. Выписывают предложения, расставляя знаки препинания. Составляют схемы сложноподчинённых предложений с составными союзами.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986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Роль указательных слов в слож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ноподчинённом предложении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Графически выделяют указательные слова в сложноподчинённом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ложении.</w:t>
            </w:r>
          </w:p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Выписывают сложноподчинённые предложения и составляют схемы предложений. Пишут небольшое сочинение. Комментируют и исправляют речевые недочёты данных в упражнении предложений. Ищут ошибки в употреблении указательных слов в предложениях и записывают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 в исправленном виде. Выполняют подробный пересказ текста.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245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  <w:t>Основные группы сложноподчинённых предложений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Сложноподчинённые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 с придаточными определитель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Дифференцируют с помощью схем основные группы сложноподчинённых предложений на основе теоретических сведений в учебнике. Определяют по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нятие придаточного определительного. Анализируют самостоятельно мате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риал для наблюдений. Используют изучаемый вид предложений в качестве ответов на вопросы. Составляют сложноподчинённые предложения. Реда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ктируют неправильное употребление средств связи главного и придаточно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го предложений. Конструируют предложения по данным схемам.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031C4D" w:rsidRPr="008E58CB" w:rsidTr="001B7578">
        <w:trPr>
          <w:trHeight w:hRule="exact" w:val="1699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Сложноподчинённые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 с придаточными изъяснитель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понятие придаточного изъяснительного.</w:t>
            </w:r>
          </w:p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придаточные изъяснительные и выделяют их запятыми. Уча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тся различать придаточные изъяснительные разных видов, обращая вни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мание на их функции. Читают диалоги, пересказывают их содержание с помощью сложноподчинённых предложений с придаточными изъясни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тельными. Осуществляют сжатый пересказ текста.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844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Сложноподчинённые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 с придаточными обстоятель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ственными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понятие придаточного обстоятельственного. Анализируют виды данных придаточных со стороны значения и средств связи.</w:t>
            </w:r>
          </w:p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придаточные места и времени по вопросам и средствам связи, выполняя упражнения. Конструируют сложные предложения, используя различные синтаксические средства. Составляют сложные предложения по схемам. Составляют связный текст по данному началу.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2839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Сложноподчинённые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 с придаточными цели, причи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ны, условия, уступки, следствия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Выявляют общую обусловленность придаточных данных видов путём ознакомления с теоретическими сведениями. Анализируют схемы, диффе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ренцирующие данные придаточные. Выписывают изучаемые сложные предложения, распределяя их по месту придаточных. Составляют схемы предложений по образцу. Работают с текстом: читают, озаглавливают, спи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сывают, вставляют пропущенные знаки препинания. Пишут сочинение, опираясь на содержание данного текста. Составляют свои предложения с разными видами придаточных и разными языковыми средствами. Пи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шут диктант с грамматическим заданием.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2268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Сложноподчинённые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 с придаточными образа дей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ствия, меры и степени и сравни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тельными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Знакомятся с теоретическими сведениями. Списывают предложения, определяют вид придаточного, языковые средства связи главного с прида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точным, обосновывают постановку знаков препинания. Определяют ука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занные предложения и составляют их схемы. Готовят рассказ. Различают придаточные сравнительные и сравнительные обороты в художественных текстах. Пишут диктант. Выполняют разбор сложноподчинённых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жений. Пишут сочинение на основе картины.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428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Сложноподчинённые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 с несколькими придаточными. Знаки препинания при них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схемы предложений. Изучают виды подчинительной связи. Составляют схемы предложений. Читают и списывают тексты, расстав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ляя знаки препинания. Высказывают собственное мнение на основе про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читанных текстов. Готовят краткое сообщение о псевдонимах известных людей.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296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Синтаксический разбор сложно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подчинённого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синтаксический разбор сложноподчинённых предложений. Пишут изложение по тексту. Готовят доклад о значении толкового сло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варя.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400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Пунктуационный разбор сложно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подчинённого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пунктуационный разбор сложноподчинённых предложений.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844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вопросы. Читают отрывки из рассказа, отве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чают на вопросы по содержанию. Выполняют синтаксический и пунктуа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ционный разбор сложноподчинённых предложений. Вставляют необходи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мые для сложноподчинённых предложений средства связи. Составляют схемы предложений. Пишут сочинение-рассуждение на заданную тему.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275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Бессоюзное сложное предложение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Понятие о бессоюзном сложном предложении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смысловые отношения между частями сложных бессоюзных предложений разных видов.</w:t>
            </w:r>
          </w:p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Сопоставляют союзные и бессоюзные сложные предложения в тексте (оригинальном и адаптированном).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031C4D" w:rsidRPr="008E58CB" w:rsidTr="001B7578">
        <w:trPr>
          <w:trHeight w:hRule="exact" w:val="1212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Интонация в бессоюзных слож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 предложениях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Отрабатывают особенности интонации в бессоюзных сложных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ниях. Сопоставляют разные по значению бессоюзные сложные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 с опорой на ситуации. Читают выразительно афоризмы, подчёркивая интонацией смысловые отношения.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2278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Бессоюзные сложные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 со значением перечисления. Запятая и точка с запятой в бессо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юзных сложных предложениях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постановки запятой и точки с запятой в бессоюзных сложных предложениях.</w:t>
            </w:r>
          </w:p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Сопоставляют и различают простые предложения с однородными члена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ми и бессоюзные сложные предложения. Пишут подробное изложение. Пи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шут самодиктант.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999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Бессоюзное сложное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ние со значением причины, поясне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ния, дополнения. Двоеточие в бес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союзном сложном предложении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правила постановки двоеточия между частями бессоюзного сложного предложения. Читают бессоюзные сложные предложения и объясняют постановку двоеточия. Выписывают из текста упражнений сложные бессоюзные предложения в соответствии со значением. Состав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ляют интонационные схемы предложений. Конструируют предложения по данному началу.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689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Бессоюзное сложное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ние со значением противопоставления, времени, условия и следствия. Тире в бессоюзном сложном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ложении -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постановки тире в бессоюзном сложном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нии. Составляют интонационные схемы предложений. Списывают, различая простые и сложные предложения и ставя нужные знаки. Выписывают бес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союзные сложные предложения из литературных произведений. Пишут сочинение по картине — рассказ или отзыв (на выбор).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99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Синтаксический и пунктуацион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ный разбор бессоюзного сложного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синтаксический и пунктуационный разбор бессоюзных слож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 предложений. Обосновывают постановку разных знаков препинания.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264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 и задания. Записывают цитаты, рас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пределяя их по двум темам, расставляя нужные знаки препинания. 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ставляют бессоюзные сложные предложения по данному началу. Пишут самодиктант.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2033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Сложные предложения с различными видами связи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Употребление союзной (сочини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тельной и подчинительной) и бес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союзной связи в сложных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Изучают теоретические сведения о многочленных сложных предложени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ях. Рассказывают по схемам о видах связи в многочленном сложном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ложении, подтверждая ответ примерами предложений из упражнения. 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ходят многочлены в текстах и составляют схему этих сложных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ний. Выполняют творческое задание по картине. Попутно работают над лексикой, орфографией и пунктуацией текстов.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031C4D" w:rsidRPr="008E58CB" w:rsidTr="001B7578">
        <w:trPr>
          <w:trHeight w:hRule="exact" w:val="1409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Знаки препинания в сложных предложениях с различными вида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ми связи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постановки знаков препинания в сложных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жениях с различными видами связи. Выделяют грамматические основы, союзы в многочленном предложении, вставляют и объясняют постановку знаков препинания. Обсуждают темы, основные мысли, структуру текстов.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2005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Синтаксический и пунктуацион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ный разбор сложного предложения с различными видами связи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устные и письменные синтаксические и пунктуационные разборы сложных предложений с различными видами связи. Пишут под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робное изложение по тексту, употребляя многочлены.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val="2523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Публичная речь</w:t>
            </w:r>
          </w:p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Выявляют особенности публичной речи.</w:t>
            </w:r>
          </w:p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Читают высказывания о публичной речи и составляют краткий план устного сообщения. Анализируют отрывок текста на соответствие тре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бованиям к устной публичной речи. Готовят публичное выступление для родительского собрания на одну из предложенных тем.</w:t>
            </w:r>
          </w:p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вопросы. Находят в текстах сложные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ложения с разными видами связи. Составляют схемы сложных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жений. Записывают тексты, расставляя знаки препинания и объясняя их постановку. Выполняют творческую работу.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702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и систематизация изученного в 5-9 классах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Фонетика и графика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вопросы. Заполняют таблицу обобщённого ха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рактера. Обобщают изученные сведения по фонетике и графике. Вы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полняют полный и частичный фонетический разбор слов. Распределяют слова по колонкам в соответствии с их фонетическими особенностями. 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ботают с текстом: читают, определяют тип и стиль, главную мысль, спи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сывают, выполняют задания по фонетике.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31C4D" w:rsidRPr="008E58CB" w:rsidTr="001B7578">
        <w:trPr>
          <w:trHeight w:hRule="exact" w:val="1131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Лексикология (лексика) и фра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зеология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Обобщают изученные сведения по лексикологии и фразеологии. Разби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рают слова по составу. Составляют таблицу по орфографии со своими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мерами. Находят однокоренные слова. Списывают тексты, обосновывая выбор орфограмм.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174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Морфемика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Обобщают изученные сведения по морфемике. Делят слова на морфемы. Составляют таблицу «Орфограммы — гласные буквы в корнях с чередо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ванием о —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а, 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—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и».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Списывают текст, разбивая его на абзацы и гра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фически обозначая морфемы.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Словообразование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Обобщают изученные сведения по словообразованию. Рассказывают по таблице о способах образования слов. 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Иллюстрируют своими приме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рами продуктивные способы образования новых слов. Определяют способ образования указанных слов в тексте. Сжато излагают содержание текста.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val="1560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keepNext/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keepNext/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keepNext/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Обобщают знания по морфологии. Заполняют таблицу о частях речи и дополняют её своими примерами. Определяют разные части речи, выписывая их из текста. Работают с текстами упражнений. Производят морфо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логический разбор слов разных частей речи. Исправляют ошибки в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ведённых определениях морфологии и обосновывают свою правку.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val="125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Обобщают изученные сведения по синтаксису. Списывают тексты раз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 стилей и типов речи, работают над синтаксическими структурами. Пишут сжатое выборочное изложение по тексту. Пишут отзыв-рецензию на фильм.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val="1826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Орфография. Пунктуация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Обобщают знания по орфографии и пунктуации. Списывают тексты и предложения, работая над знаками препинания и орфограммами. Пишут диктант с продолжением, обосновывают выбор орфограмм. Рассматрива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таблицу, готовят рассказ по ней, записывают свои примеры. Устно рас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сказывают о впечатлениях детства. Пишут сочинение на свободную тему.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A1BBB" w:rsidRPr="00DE395D" w:rsidRDefault="006A1BBB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6A1BBB" w:rsidRPr="00DE395D" w:rsidSect="00C644F8">
      <w:footerReference w:type="default" r:id="rId7"/>
      <w:pgSz w:w="16838" w:h="11906" w:orient="landscape"/>
      <w:pgMar w:top="1135" w:right="1134" w:bottom="426" w:left="1134" w:header="51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7C51" w:rsidRDefault="006C7C51" w:rsidP="001B7578">
      <w:pPr>
        <w:spacing w:after="0" w:line="240" w:lineRule="auto"/>
      </w:pPr>
      <w:r>
        <w:separator/>
      </w:r>
    </w:p>
  </w:endnote>
  <w:endnote w:type="continuationSeparator" w:id="1">
    <w:p w:rsidR="006C7C51" w:rsidRDefault="006C7C51" w:rsidP="001B7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56225"/>
      <w:docPartObj>
        <w:docPartGallery w:val="Page Numbers (Bottom of Page)"/>
        <w:docPartUnique/>
      </w:docPartObj>
    </w:sdtPr>
    <w:sdtContent>
      <w:p w:rsidR="00361059" w:rsidRDefault="00361059">
        <w:pPr>
          <w:pStyle w:val="a9"/>
          <w:jc w:val="right"/>
        </w:pPr>
        <w:fldSimple w:instr=" PAGE   \* MERGEFORMAT ">
          <w:r w:rsidR="00D176A8">
            <w:rPr>
              <w:noProof/>
            </w:rPr>
            <w:t>69</w:t>
          </w:r>
        </w:fldSimple>
      </w:p>
    </w:sdtContent>
  </w:sdt>
  <w:p w:rsidR="00361059" w:rsidRDefault="0036105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7C51" w:rsidRDefault="006C7C51" w:rsidP="001B7578">
      <w:pPr>
        <w:spacing w:after="0" w:line="240" w:lineRule="auto"/>
      </w:pPr>
      <w:r>
        <w:separator/>
      </w:r>
    </w:p>
  </w:footnote>
  <w:footnote w:type="continuationSeparator" w:id="1">
    <w:p w:rsidR="006C7C51" w:rsidRDefault="006C7C51" w:rsidP="001B75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vertAlign w:val="superscript"/>
      </w:rPr>
    </w:lvl>
    <w:lvl w:ilvl="1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vertAlign w:val="superscript"/>
      </w:rPr>
    </w:lvl>
    <w:lvl w:ilvl="2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vertAlign w:val="superscript"/>
      </w:rPr>
    </w:lvl>
    <w:lvl w:ilvl="3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vertAlign w:val="superscript"/>
      </w:rPr>
    </w:lvl>
    <w:lvl w:ilvl="4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vertAlign w:val="superscript"/>
      </w:rPr>
    </w:lvl>
    <w:lvl w:ilvl="5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vertAlign w:val="superscript"/>
      </w:rPr>
    </w:lvl>
    <w:lvl w:ilvl="6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vertAlign w:val="superscript"/>
      </w:rPr>
    </w:lvl>
    <w:lvl w:ilvl="7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vertAlign w:val="superscript"/>
      </w:rPr>
    </w:lvl>
    <w:lvl w:ilvl="8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vertAlign w:val="superscript"/>
      </w:rPr>
    </w:lvl>
  </w:abstractNum>
  <w:abstractNum w:abstractNumId="1">
    <w:nsid w:val="00000003"/>
    <w:multiLevelType w:val="multilevel"/>
    <w:tmpl w:val="7AF817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B1B3B4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B1B3B4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B1B3B4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B1B3B4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B1B3B4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B1B3B4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B1B3B4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B1B3B4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B1B3B4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00005"/>
    <w:multiLevelType w:val="multilevel"/>
    <w:tmpl w:val="E4D68F1A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0000000C"/>
    <w:multiLevelType w:val="singleLevel"/>
    <w:tmpl w:val="0000000C"/>
    <w:lvl w:ilvl="0">
      <w:numFmt w:val="bullet"/>
      <w:lvlText w:val="•"/>
      <w:lvlJc w:val="left"/>
      <w:pPr>
        <w:tabs>
          <w:tab w:val="num" w:pos="0"/>
        </w:tabs>
      </w:pPr>
      <w:rPr>
        <w:rFonts w:ascii="Arial" w:hAnsi="Arial"/>
      </w:rPr>
    </w:lvl>
  </w:abstractNum>
  <w:abstractNum w:abstractNumId="4">
    <w:nsid w:val="0000000D"/>
    <w:multiLevelType w:val="singleLevel"/>
    <w:tmpl w:val="0000000D"/>
    <w:lvl w:ilvl="0">
      <w:numFmt w:val="bullet"/>
      <w:lvlText w:val="•"/>
      <w:lvlJc w:val="left"/>
      <w:pPr>
        <w:tabs>
          <w:tab w:val="num" w:pos="0"/>
        </w:tabs>
      </w:pPr>
      <w:rPr>
        <w:rFonts w:ascii="Arial" w:hAnsi="Arial"/>
      </w:rPr>
    </w:lvl>
  </w:abstractNum>
  <w:abstractNum w:abstractNumId="5">
    <w:nsid w:val="0000000E"/>
    <w:multiLevelType w:val="singleLevel"/>
    <w:tmpl w:val="0000000E"/>
    <w:lvl w:ilvl="0">
      <w:numFmt w:val="bullet"/>
      <w:lvlText w:val="•"/>
      <w:lvlJc w:val="left"/>
      <w:pPr>
        <w:tabs>
          <w:tab w:val="num" w:pos="0"/>
        </w:tabs>
      </w:pPr>
      <w:rPr>
        <w:rFonts w:ascii="Arial" w:hAnsi="Arial"/>
      </w:rPr>
    </w:lvl>
  </w:abstractNum>
  <w:abstractNum w:abstractNumId="6">
    <w:nsid w:val="0000000F"/>
    <w:multiLevelType w:val="singleLevel"/>
    <w:tmpl w:val="0000000F"/>
    <w:lvl w:ilvl="0">
      <w:numFmt w:val="bullet"/>
      <w:lvlText w:val="•"/>
      <w:lvlJc w:val="left"/>
      <w:pPr>
        <w:tabs>
          <w:tab w:val="num" w:pos="0"/>
        </w:tabs>
      </w:pPr>
      <w:rPr>
        <w:rFonts w:ascii="Arial" w:hAnsi="Arial"/>
      </w:rPr>
    </w:lvl>
  </w:abstractNum>
  <w:abstractNum w:abstractNumId="7">
    <w:nsid w:val="00000010"/>
    <w:multiLevelType w:val="singleLevel"/>
    <w:tmpl w:val="00000010"/>
    <w:lvl w:ilvl="0">
      <w:numFmt w:val="bullet"/>
      <w:lvlText w:val="•"/>
      <w:lvlJc w:val="left"/>
      <w:pPr>
        <w:tabs>
          <w:tab w:val="num" w:pos="0"/>
        </w:tabs>
      </w:pPr>
      <w:rPr>
        <w:rFonts w:ascii="Arial" w:hAnsi="Arial"/>
      </w:rPr>
    </w:lvl>
  </w:abstractNum>
  <w:abstractNum w:abstractNumId="8">
    <w:nsid w:val="005C7556"/>
    <w:multiLevelType w:val="hybridMultilevel"/>
    <w:tmpl w:val="CD78F2B2"/>
    <w:lvl w:ilvl="0" w:tplc="20A8155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1357D51"/>
    <w:multiLevelType w:val="hybridMultilevel"/>
    <w:tmpl w:val="97C61B8E"/>
    <w:lvl w:ilvl="0" w:tplc="0A6E86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328473D"/>
    <w:multiLevelType w:val="hybridMultilevel"/>
    <w:tmpl w:val="6B58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3950A5A"/>
    <w:multiLevelType w:val="hybridMultilevel"/>
    <w:tmpl w:val="0D387F16"/>
    <w:lvl w:ilvl="0" w:tplc="C9928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041C45F9"/>
    <w:multiLevelType w:val="hybridMultilevel"/>
    <w:tmpl w:val="518E119E"/>
    <w:lvl w:ilvl="0" w:tplc="3F6C66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09594DC5"/>
    <w:multiLevelType w:val="hybridMultilevel"/>
    <w:tmpl w:val="F40040CC"/>
    <w:lvl w:ilvl="0" w:tplc="0A6E86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ADC41CE"/>
    <w:multiLevelType w:val="hybridMultilevel"/>
    <w:tmpl w:val="E2A6B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E366110"/>
    <w:multiLevelType w:val="hybridMultilevel"/>
    <w:tmpl w:val="1340E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FBC46AA"/>
    <w:multiLevelType w:val="hybridMultilevel"/>
    <w:tmpl w:val="6DE66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8C1FA6"/>
    <w:multiLevelType w:val="hybridMultilevel"/>
    <w:tmpl w:val="95A41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501050D"/>
    <w:multiLevelType w:val="hybridMultilevel"/>
    <w:tmpl w:val="E2FA56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54A5C96"/>
    <w:multiLevelType w:val="hybridMultilevel"/>
    <w:tmpl w:val="A40262E2"/>
    <w:lvl w:ilvl="0" w:tplc="55AAD1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1AB37AC3"/>
    <w:multiLevelType w:val="hybridMultilevel"/>
    <w:tmpl w:val="7E306846"/>
    <w:lvl w:ilvl="0" w:tplc="9CE0D98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2221C50"/>
    <w:multiLevelType w:val="hybridMultilevel"/>
    <w:tmpl w:val="E09C6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4963B6E"/>
    <w:multiLevelType w:val="hybridMultilevel"/>
    <w:tmpl w:val="92900F6E"/>
    <w:lvl w:ilvl="0" w:tplc="20A8155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29E02D7A"/>
    <w:multiLevelType w:val="hybridMultilevel"/>
    <w:tmpl w:val="AC2CA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2EC4C64"/>
    <w:multiLevelType w:val="hybridMultilevel"/>
    <w:tmpl w:val="52BC863C"/>
    <w:lvl w:ilvl="0" w:tplc="23AE0C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4136D48"/>
    <w:multiLevelType w:val="hybridMultilevel"/>
    <w:tmpl w:val="E17840D0"/>
    <w:lvl w:ilvl="0" w:tplc="C63C873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353577A5"/>
    <w:multiLevelType w:val="hybridMultilevel"/>
    <w:tmpl w:val="4E8E2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58859D7"/>
    <w:multiLevelType w:val="hybridMultilevel"/>
    <w:tmpl w:val="30268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64772D7"/>
    <w:multiLevelType w:val="hybridMultilevel"/>
    <w:tmpl w:val="1B18B9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A226200"/>
    <w:multiLevelType w:val="hybridMultilevel"/>
    <w:tmpl w:val="3B963838"/>
    <w:lvl w:ilvl="0" w:tplc="0000000E">
      <w:numFmt w:val="bullet"/>
      <w:lvlText w:val="•"/>
      <w:lvlJc w:val="left"/>
      <w:pPr>
        <w:tabs>
          <w:tab w:val="num" w:pos="557"/>
        </w:tabs>
        <w:ind w:left="557"/>
      </w:pPr>
      <w:rPr>
        <w:rFonts w:ascii="Arial" w:hAnsi="Arial"/>
      </w:rPr>
    </w:lvl>
    <w:lvl w:ilvl="1" w:tplc="04190003" w:tentative="1">
      <w:start w:val="1"/>
      <w:numFmt w:val="bullet"/>
      <w:lvlText w:val="o"/>
      <w:lvlJc w:val="left"/>
      <w:pPr>
        <w:ind w:left="19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7" w:hanging="360"/>
      </w:pPr>
      <w:rPr>
        <w:rFonts w:ascii="Wingdings" w:hAnsi="Wingdings" w:hint="default"/>
      </w:rPr>
    </w:lvl>
  </w:abstractNum>
  <w:abstractNum w:abstractNumId="31">
    <w:nsid w:val="40B1158A"/>
    <w:multiLevelType w:val="hybridMultilevel"/>
    <w:tmpl w:val="BC802054"/>
    <w:lvl w:ilvl="0" w:tplc="791A804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11928C8"/>
    <w:multiLevelType w:val="hybridMultilevel"/>
    <w:tmpl w:val="77A09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386323C"/>
    <w:multiLevelType w:val="multilevel"/>
    <w:tmpl w:val="0000000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4">
    <w:nsid w:val="466F53A6"/>
    <w:multiLevelType w:val="hybridMultilevel"/>
    <w:tmpl w:val="C4E2A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DBD2073"/>
    <w:multiLevelType w:val="hybridMultilevel"/>
    <w:tmpl w:val="3424B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4005769"/>
    <w:multiLevelType w:val="hybridMultilevel"/>
    <w:tmpl w:val="51C8C746"/>
    <w:lvl w:ilvl="0" w:tplc="0A6E86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41452CF"/>
    <w:multiLevelType w:val="hybridMultilevel"/>
    <w:tmpl w:val="F43E83E6"/>
    <w:lvl w:ilvl="0" w:tplc="0A6E86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4917546"/>
    <w:multiLevelType w:val="hybridMultilevel"/>
    <w:tmpl w:val="AA52B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CB83D61"/>
    <w:multiLevelType w:val="hybridMultilevel"/>
    <w:tmpl w:val="D45A0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E6506FC"/>
    <w:multiLevelType w:val="hybridMultilevel"/>
    <w:tmpl w:val="584CF2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5FF177A8"/>
    <w:multiLevelType w:val="hybridMultilevel"/>
    <w:tmpl w:val="C49075A0"/>
    <w:lvl w:ilvl="0" w:tplc="0000000C"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5A24055"/>
    <w:multiLevelType w:val="hybridMultilevel"/>
    <w:tmpl w:val="7BD05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6B61BD7"/>
    <w:multiLevelType w:val="hybridMultilevel"/>
    <w:tmpl w:val="4146A34C"/>
    <w:lvl w:ilvl="0" w:tplc="0A6E8648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4">
    <w:nsid w:val="6F1974AD"/>
    <w:multiLevelType w:val="hybridMultilevel"/>
    <w:tmpl w:val="7AC8E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17D12FE"/>
    <w:multiLevelType w:val="hybridMultilevel"/>
    <w:tmpl w:val="ED44FA7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71E3713C"/>
    <w:multiLevelType w:val="hybridMultilevel"/>
    <w:tmpl w:val="B8623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4ED6C42"/>
    <w:multiLevelType w:val="hybridMultilevel"/>
    <w:tmpl w:val="AFE09B60"/>
    <w:lvl w:ilvl="0" w:tplc="0A6E86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DA97F3D"/>
    <w:multiLevelType w:val="hybridMultilevel"/>
    <w:tmpl w:val="58448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5C3919"/>
    <w:multiLevelType w:val="hybridMultilevel"/>
    <w:tmpl w:val="28665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19"/>
  </w:num>
  <w:num w:numId="3">
    <w:abstractNumId w:val="24"/>
  </w:num>
  <w:num w:numId="4">
    <w:abstractNumId w:val="0"/>
  </w:num>
  <w:num w:numId="5">
    <w:abstractNumId w:val="1"/>
  </w:num>
  <w:num w:numId="6">
    <w:abstractNumId w:val="2"/>
  </w:num>
  <w:num w:numId="7">
    <w:abstractNumId w:val="10"/>
  </w:num>
  <w:num w:numId="8">
    <w:abstractNumId w:val="37"/>
  </w:num>
  <w:num w:numId="9">
    <w:abstractNumId w:val="43"/>
  </w:num>
  <w:num w:numId="10">
    <w:abstractNumId w:val="47"/>
  </w:num>
  <w:num w:numId="11">
    <w:abstractNumId w:val="36"/>
  </w:num>
  <w:num w:numId="12">
    <w:abstractNumId w:val="14"/>
  </w:num>
  <w:num w:numId="13">
    <w:abstractNumId w:val="49"/>
  </w:num>
  <w:num w:numId="14">
    <w:abstractNumId w:val="33"/>
  </w:num>
  <w:num w:numId="15">
    <w:abstractNumId w:val="45"/>
  </w:num>
  <w:num w:numId="16">
    <w:abstractNumId w:val="8"/>
  </w:num>
  <w:num w:numId="17">
    <w:abstractNumId w:val="23"/>
  </w:num>
  <w:num w:numId="18">
    <w:abstractNumId w:val="32"/>
  </w:num>
  <w:num w:numId="19">
    <w:abstractNumId w:val="48"/>
  </w:num>
  <w:num w:numId="20">
    <w:abstractNumId w:val="27"/>
  </w:num>
  <w:num w:numId="21">
    <w:abstractNumId w:val="13"/>
  </w:num>
  <w:num w:numId="22">
    <w:abstractNumId w:val="39"/>
  </w:num>
  <w:num w:numId="23">
    <w:abstractNumId w:val="11"/>
  </w:num>
  <w:num w:numId="24">
    <w:abstractNumId w:val="31"/>
  </w:num>
  <w:num w:numId="25">
    <w:abstractNumId w:val="21"/>
  </w:num>
  <w:num w:numId="26">
    <w:abstractNumId w:val="15"/>
  </w:num>
  <w:num w:numId="27">
    <w:abstractNumId w:val="9"/>
  </w:num>
  <w:num w:numId="28">
    <w:abstractNumId w:val="34"/>
  </w:num>
  <w:num w:numId="29">
    <w:abstractNumId w:val="12"/>
  </w:num>
  <w:num w:numId="30">
    <w:abstractNumId w:val="26"/>
  </w:num>
  <w:num w:numId="31">
    <w:abstractNumId w:val="17"/>
  </w:num>
  <w:num w:numId="32">
    <w:abstractNumId w:val="25"/>
  </w:num>
  <w:num w:numId="33">
    <w:abstractNumId w:val="22"/>
  </w:num>
  <w:num w:numId="34">
    <w:abstractNumId w:val="35"/>
  </w:num>
  <w:num w:numId="35">
    <w:abstractNumId w:val="3"/>
  </w:num>
  <w:num w:numId="36">
    <w:abstractNumId w:val="4"/>
  </w:num>
  <w:num w:numId="37">
    <w:abstractNumId w:val="5"/>
  </w:num>
  <w:num w:numId="38">
    <w:abstractNumId w:val="6"/>
  </w:num>
  <w:num w:numId="39">
    <w:abstractNumId w:val="7"/>
  </w:num>
  <w:num w:numId="40">
    <w:abstractNumId w:val="41"/>
  </w:num>
  <w:num w:numId="41">
    <w:abstractNumId w:val="30"/>
  </w:num>
  <w:num w:numId="42">
    <w:abstractNumId w:val="28"/>
  </w:num>
  <w:num w:numId="43">
    <w:abstractNumId w:val="29"/>
  </w:num>
  <w:num w:numId="44">
    <w:abstractNumId w:val="16"/>
  </w:num>
  <w:num w:numId="45">
    <w:abstractNumId w:val="42"/>
  </w:num>
  <w:num w:numId="46">
    <w:abstractNumId w:val="18"/>
  </w:num>
  <w:num w:numId="47">
    <w:abstractNumId w:val="44"/>
  </w:num>
  <w:num w:numId="48">
    <w:abstractNumId w:val="38"/>
  </w:num>
  <w:num w:numId="49">
    <w:abstractNumId w:val="46"/>
  </w:num>
  <w:num w:numId="5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395D"/>
    <w:rsid w:val="00031C4D"/>
    <w:rsid w:val="00083CCE"/>
    <w:rsid w:val="000E6BF4"/>
    <w:rsid w:val="001B7578"/>
    <w:rsid w:val="001C5CCA"/>
    <w:rsid w:val="00322C67"/>
    <w:rsid w:val="00361059"/>
    <w:rsid w:val="00413498"/>
    <w:rsid w:val="00496684"/>
    <w:rsid w:val="006A1BBB"/>
    <w:rsid w:val="006A5CDD"/>
    <w:rsid w:val="006C7C51"/>
    <w:rsid w:val="006F6E20"/>
    <w:rsid w:val="00752F5D"/>
    <w:rsid w:val="0077153C"/>
    <w:rsid w:val="00776C0C"/>
    <w:rsid w:val="00782485"/>
    <w:rsid w:val="008E58CB"/>
    <w:rsid w:val="009D0287"/>
    <w:rsid w:val="00A01FFF"/>
    <w:rsid w:val="00A066AF"/>
    <w:rsid w:val="00A1467F"/>
    <w:rsid w:val="00AC6F90"/>
    <w:rsid w:val="00AC7352"/>
    <w:rsid w:val="00B42D21"/>
    <w:rsid w:val="00C644F8"/>
    <w:rsid w:val="00D176A8"/>
    <w:rsid w:val="00D26753"/>
    <w:rsid w:val="00DA1344"/>
    <w:rsid w:val="00DE395D"/>
    <w:rsid w:val="00E218D7"/>
    <w:rsid w:val="00F0406E"/>
    <w:rsid w:val="00F522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95D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qFormat/>
    <w:rsid w:val="00DE395D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  <w:lang w:eastAsia="ru-RU"/>
    </w:rPr>
  </w:style>
  <w:style w:type="paragraph" w:styleId="3">
    <w:name w:val="heading 3"/>
    <w:aliases w:val="Обычный 2"/>
    <w:basedOn w:val="a"/>
    <w:next w:val="a"/>
    <w:link w:val="30"/>
    <w:qFormat/>
    <w:rsid w:val="00DE39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8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DE395D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/>
      <w:b/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E395D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aliases w:val="Обычный 2 Знак"/>
    <w:basedOn w:val="a0"/>
    <w:link w:val="3"/>
    <w:rsid w:val="00DE395D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E395D"/>
    <w:rPr>
      <w:rFonts w:ascii="Times New Roman" w:eastAsia="Times New Roman" w:hAnsi="Times New Roman" w:cs="Times New Roman"/>
      <w:b/>
      <w:bCs/>
      <w:iCs/>
      <w:sz w:val="28"/>
    </w:rPr>
  </w:style>
  <w:style w:type="paragraph" w:styleId="a3">
    <w:name w:val="List Paragraph"/>
    <w:basedOn w:val="a"/>
    <w:link w:val="a4"/>
    <w:uiPriority w:val="99"/>
    <w:qFormat/>
    <w:rsid w:val="00DE395D"/>
    <w:pPr>
      <w:spacing w:after="0" w:line="240" w:lineRule="auto"/>
      <w:ind w:left="720"/>
      <w:contextualSpacing/>
    </w:pPr>
    <w:rPr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locked/>
    <w:rsid w:val="00DE395D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Zag11">
    <w:name w:val="Zag_11"/>
    <w:rsid w:val="00DE395D"/>
  </w:style>
  <w:style w:type="paragraph" w:customStyle="1" w:styleId="Default">
    <w:name w:val="Default"/>
    <w:rsid w:val="00DE39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">
    <w:name w:val="Основной текст Знак1"/>
    <w:link w:val="a5"/>
    <w:uiPriority w:val="99"/>
    <w:locked/>
    <w:rsid w:val="008E58CB"/>
    <w:rPr>
      <w:rFonts w:ascii="Times New Roman" w:hAnsi="Times New Roman"/>
      <w:sz w:val="21"/>
      <w:shd w:val="clear" w:color="auto" w:fill="FFFFFF"/>
    </w:rPr>
  </w:style>
  <w:style w:type="paragraph" w:styleId="a5">
    <w:name w:val="Body Text"/>
    <w:basedOn w:val="a"/>
    <w:link w:val="1"/>
    <w:uiPriority w:val="99"/>
    <w:rsid w:val="008E58CB"/>
    <w:pPr>
      <w:shd w:val="clear" w:color="auto" w:fill="FFFFFF"/>
      <w:spacing w:after="780" w:line="230" w:lineRule="exact"/>
      <w:jc w:val="both"/>
    </w:pPr>
    <w:rPr>
      <w:rFonts w:ascii="Times New Roman" w:eastAsiaTheme="minorHAnsi" w:hAnsi="Times New Roman" w:cstheme="minorBidi"/>
      <w:sz w:val="21"/>
    </w:rPr>
  </w:style>
  <w:style w:type="character" w:customStyle="1" w:styleId="a6">
    <w:name w:val="Основной текст Знак"/>
    <w:basedOn w:val="a0"/>
    <w:link w:val="a5"/>
    <w:uiPriority w:val="99"/>
    <w:semiHidden/>
    <w:rsid w:val="008E58CB"/>
    <w:rPr>
      <w:rFonts w:ascii="Calibri" w:eastAsia="Calibri" w:hAnsi="Calibri" w:cs="Times New Roman"/>
    </w:rPr>
  </w:style>
  <w:style w:type="paragraph" w:customStyle="1" w:styleId="Style4">
    <w:name w:val="Style4"/>
    <w:basedOn w:val="a"/>
    <w:rsid w:val="008E58CB"/>
    <w:pPr>
      <w:widowControl w:val="0"/>
      <w:autoSpaceDE w:val="0"/>
      <w:autoSpaceDN w:val="0"/>
      <w:adjustRightInd w:val="0"/>
      <w:spacing w:after="0" w:line="257" w:lineRule="exact"/>
      <w:ind w:firstLine="283"/>
      <w:jc w:val="both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FontStyle40">
    <w:name w:val="Font Style40"/>
    <w:rsid w:val="008E58CB"/>
    <w:rPr>
      <w:rFonts w:ascii="Arial" w:hAnsi="Arial" w:cs="Arial"/>
      <w:b/>
      <w:bCs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1B75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B7578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1B75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B757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90</Pages>
  <Words>23723</Words>
  <Characters>135223</Characters>
  <Application>Microsoft Office Word</Application>
  <DocSecurity>0</DocSecurity>
  <Lines>1126</Lines>
  <Paragraphs>317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Мегаком</dc:creator>
  <cp:lastModifiedBy>Мегаком</cp:lastModifiedBy>
  <cp:revision>14</cp:revision>
  <cp:lastPrinted>2018-09-04T08:51:00Z</cp:lastPrinted>
  <dcterms:created xsi:type="dcterms:W3CDTF">2017-09-05T15:43:00Z</dcterms:created>
  <dcterms:modified xsi:type="dcterms:W3CDTF">2018-09-04T08:52:00Z</dcterms:modified>
</cp:coreProperties>
</file>